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B3385" w14:textId="2BAFF106" w:rsidR="000A5E93" w:rsidRPr="00A67010" w:rsidRDefault="000A5E93" w:rsidP="00021BA1">
      <w:pPr>
        <w:widowControl w:val="0"/>
        <w:spacing w:line="360" w:lineRule="auto"/>
        <w:jc w:val="left"/>
        <w:rPr>
          <w:rFonts w:ascii="Aptos" w:hAnsi="Aptos" w:cstheme="minorHAnsi"/>
          <w:sz w:val="24"/>
        </w:rPr>
      </w:pPr>
    </w:p>
    <w:p w14:paraId="6BFB0003" w14:textId="42FA4F6C" w:rsidR="00E02360" w:rsidRPr="00A67010" w:rsidRDefault="00272207" w:rsidP="00021BA1">
      <w:pPr>
        <w:pStyle w:val="tytuczci"/>
        <w:widowControl w:val="0"/>
        <w:jc w:val="left"/>
        <w:rPr>
          <w:rFonts w:ascii="Aptos" w:hAnsi="Aptos" w:cstheme="minorHAnsi"/>
          <w:b w:val="0"/>
          <w:lang w:val="pl-PL"/>
        </w:rPr>
      </w:pPr>
      <w:r w:rsidRPr="00A67010">
        <w:rPr>
          <w:rFonts w:ascii="Aptos" w:hAnsi="Aptos" w:cstheme="minorHAnsi"/>
          <w:b w:val="0"/>
          <w:lang w:val="pl-PL"/>
        </w:rPr>
        <w:t xml:space="preserve">ROZDZIAŁ </w:t>
      </w:r>
      <w:r w:rsidR="00E02360" w:rsidRPr="00A67010">
        <w:rPr>
          <w:rFonts w:ascii="Aptos" w:hAnsi="Aptos" w:cstheme="minorHAnsi"/>
          <w:b w:val="0"/>
          <w:lang w:val="pl-PL"/>
        </w:rPr>
        <w:t>IV – FORMULARZ OFERTY WRAZ Z ZAŁĄCZNIKAMI</w:t>
      </w:r>
    </w:p>
    <w:p w14:paraId="24709895" w14:textId="4D557F5C" w:rsidR="00E02360" w:rsidRPr="00A67010" w:rsidRDefault="00E02360" w:rsidP="00021BA1">
      <w:pPr>
        <w:pStyle w:val="Akapitzlist"/>
        <w:widowControl w:val="0"/>
        <w:spacing w:line="360" w:lineRule="auto"/>
        <w:contextualSpacing w:val="0"/>
        <w:jc w:val="left"/>
        <w:rPr>
          <w:rFonts w:ascii="Aptos" w:hAnsi="Aptos" w:cstheme="minorHAnsi"/>
          <w:sz w:val="24"/>
        </w:rPr>
      </w:pPr>
    </w:p>
    <w:p w14:paraId="4CB3305F" w14:textId="3683CEFE" w:rsidR="000F2CE9" w:rsidRPr="00C47BE1" w:rsidRDefault="000F2CE9" w:rsidP="00A465A2">
      <w:pPr>
        <w:widowControl w:val="0"/>
        <w:spacing w:line="360" w:lineRule="auto"/>
        <w:jc w:val="left"/>
        <w:rPr>
          <w:rFonts w:asciiTheme="minorHAnsi" w:hAnsiTheme="minorHAnsi" w:cstheme="minorHAnsi"/>
          <w:b/>
          <w:sz w:val="28"/>
          <w:szCs w:val="28"/>
          <w:u w:val="single"/>
        </w:rPr>
      </w:pPr>
      <w:r w:rsidRPr="00A465A2">
        <w:rPr>
          <w:rFonts w:ascii="Aptos" w:hAnsi="Aptos" w:cstheme="minorHAnsi"/>
          <w:sz w:val="24"/>
        </w:rPr>
        <w:t>OFERTA</w:t>
      </w:r>
    </w:p>
    <w:p w14:paraId="4AFD6F6D" w14:textId="36C8452E" w:rsidR="00C62771" w:rsidRPr="00A67010" w:rsidRDefault="00F95DCB"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na </w:t>
      </w:r>
      <w:r w:rsidR="00E6103F" w:rsidRPr="00A67010">
        <w:rPr>
          <w:rFonts w:ascii="Aptos" w:eastAsia="Arial Unicode MS" w:hAnsi="Aptos" w:cs="Calibri"/>
          <w:sz w:val="24"/>
        </w:rPr>
        <w:t>Umowa ramowa na dostawę oprogramowania antywirusowego</w:t>
      </w:r>
      <w:r w:rsidR="006F06AA" w:rsidRPr="00A67010">
        <w:rPr>
          <w:rFonts w:ascii="Aptos" w:eastAsia="Arial Unicode MS" w:hAnsi="Aptos" w:cs="Calibri"/>
          <w:sz w:val="24"/>
        </w:rPr>
        <w:t>.</w:t>
      </w:r>
    </w:p>
    <w:p w14:paraId="062318B9" w14:textId="1FD60E3B"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nr referencyjny</w:t>
      </w:r>
      <w:r w:rsidR="008631DA" w:rsidRPr="00A67010">
        <w:rPr>
          <w:rFonts w:ascii="Aptos" w:eastAsia="Arial Unicode MS" w:hAnsi="Aptos" w:cs="Calibri"/>
          <w:sz w:val="24"/>
        </w:rPr>
        <w:t>:</w:t>
      </w:r>
      <w:r w:rsidRPr="00A67010">
        <w:rPr>
          <w:rFonts w:ascii="Aptos" w:eastAsia="Arial Unicode MS" w:hAnsi="Aptos" w:cs="Calibri"/>
          <w:sz w:val="24"/>
        </w:rPr>
        <w:t xml:space="preserve"> COI-ZAK.262</w:t>
      </w:r>
      <w:r w:rsidR="00425BA8" w:rsidRPr="00A67010">
        <w:rPr>
          <w:rFonts w:ascii="Aptos" w:eastAsia="Arial Unicode MS" w:hAnsi="Aptos" w:cs="Calibri"/>
          <w:sz w:val="24"/>
        </w:rPr>
        <w:t>.</w:t>
      </w:r>
      <w:r w:rsidR="00E6103F" w:rsidRPr="00A67010">
        <w:rPr>
          <w:rFonts w:ascii="Aptos" w:eastAsia="Arial Unicode MS" w:hAnsi="Aptos" w:cs="Calibri"/>
          <w:sz w:val="24"/>
        </w:rPr>
        <w:t>71.2025</w:t>
      </w:r>
      <w:r w:rsidRPr="00A67010">
        <w:rPr>
          <w:rFonts w:ascii="Aptos" w:eastAsia="Arial Unicode MS" w:hAnsi="Aptos" w:cs="Calibri"/>
          <w:sz w:val="24"/>
        </w:rPr>
        <w:t xml:space="preserve"> </w:t>
      </w:r>
    </w:p>
    <w:p w14:paraId="140183A2" w14:textId="5D4C2EFD" w:rsidR="006639A9" w:rsidRPr="00A67010" w:rsidRDefault="00A465A2" w:rsidP="00021BA1">
      <w:pPr>
        <w:widowControl w:val="0"/>
        <w:suppressAutoHyphens/>
        <w:spacing w:line="360" w:lineRule="auto"/>
        <w:jc w:val="left"/>
        <w:rPr>
          <w:rFonts w:ascii="Aptos" w:eastAsia="Arial Unicode MS" w:hAnsi="Aptos" w:cs="Calibri"/>
          <w:sz w:val="24"/>
        </w:rPr>
      </w:pPr>
      <w:r>
        <w:rPr>
          <w:rFonts w:ascii="Aptos" w:eastAsia="Arial Unicode MS" w:hAnsi="Aptos" w:cs="Calibri"/>
          <w:sz w:val="24"/>
        </w:rPr>
        <w:t xml:space="preserve">Centralny Zamawiający: </w:t>
      </w:r>
    </w:p>
    <w:p w14:paraId="2F7FB7FF" w14:textId="7777777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Centralny Ośrodek Informatyki</w:t>
      </w:r>
    </w:p>
    <w:p w14:paraId="51C2822F" w14:textId="7777777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Al. Jerozolimskie 132-136</w:t>
      </w:r>
    </w:p>
    <w:p w14:paraId="2E092908" w14:textId="508AC24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02-305 Warszawa</w:t>
      </w:r>
    </w:p>
    <w:p w14:paraId="764C06D7" w14:textId="77777777" w:rsidR="0027770E" w:rsidRPr="00A67010" w:rsidRDefault="0027770E" w:rsidP="00021BA1">
      <w:pPr>
        <w:widowControl w:val="0"/>
        <w:suppressAutoHyphens/>
        <w:spacing w:line="360" w:lineRule="auto"/>
        <w:ind w:left="357"/>
        <w:jc w:val="left"/>
        <w:rPr>
          <w:rFonts w:ascii="Aptos" w:eastAsia="Arial Unicode MS" w:hAnsi="Aptos" w:cs="Calibri"/>
          <w:sz w:val="24"/>
        </w:rPr>
      </w:pPr>
    </w:p>
    <w:p w14:paraId="3077D739" w14:textId="0F981898"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u w:val="single"/>
        </w:rPr>
      </w:pPr>
      <w:r w:rsidRPr="00A67010">
        <w:rPr>
          <w:rFonts w:ascii="Aptos" w:eastAsia="Arial Unicode MS" w:hAnsi="Aptos" w:cs="Calibri"/>
          <w:sz w:val="24"/>
          <w:u w:val="single"/>
        </w:rPr>
        <w:t>WYKONAWCA:</w:t>
      </w:r>
    </w:p>
    <w:p w14:paraId="582FE892" w14:textId="77777777" w:rsidR="00D22158"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Niniejsza oferta zostaje złożona przez</w:t>
      </w:r>
      <w:r w:rsidRPr="00A67010">
        <w:rPr>
          <w:rFonts w:ascii="Aptos" w:eastAsia="Arial Unicode MS" w:hAnsi="Aptos" w:cs="Calibri"/>
          <w:sz w:val="24"/>
          <w:vertAlign w:val="superscript"/>
        </w:rPr>
        <w:footnoteReference w:id="2"/>
      </w:r>
      <w:r w:rsidRPr="00A67010">
        <w:rPr>
          <w:rFonts w:ascii="Aptos" w:eastAsia="Arial Unicode MS" w:hAnsi="Aptos" w:cs="Calibri"/>
          <w:sz w:val="24"/>
        </w:rPr>
        <w:t xml:space="preserve">: </w:t>
      </w:r>
      <w:r w:rsidRPr="00A67010">
        <w:rPr>
          <w:rFonts w:ascii="Aptos" w:eastAsia="Arial Unicode MS" w:hAnsi="Aptos" w:cs="Calibri"/>
          <w:sz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2872"/>
        <w:gridCol w:w="2863"/>
        <w:gridCol w:w="2864"/>
      </w:tblGrid>
      <w:tr w:rsidR="00D22158" w:rsidRPr="00E02360" w14:paraId="3C6C0464" w14:textId="77777777" w:rsidTr="00A45660">
        <w:trPr>
          <w:cantSplit/>
          <w:trHeight w:val="376"/>
        </w:trPr>
        <w:tc>
          <w:tcPr>
            <w:tcW w:w="210" w:type="pct"/>
            <w:vAlign w:val="center"/>
          </w:tcPr>
          <w:p w14:paraId="7E8F29DD"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Lp.</w:t>
            </w:r>
          </w:p>
        </w:tc>
        <w:tc>
          <w:tcPr>
            <w:tcW w:w="1600" w:type="pct"/>
            <w:vAlign w:val="center"/>
          </w:tcPr>
          <w:p w14:paraId="55461146"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Nazwa(y) Wykonawcy(ów)</w:t>
            </w:r>
          </w:p>
        </w:tc>
        <w:tc>
          <w:tcPr>
            <w:tcW w:w="1595" w:type="pct"/>
            <w:vAlign w:val="center"/>
          </w:tcPr>
          <w:p w14:paraId="7C118C5C"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Adres(y) </w:t>
            </w:r>
            <w:r w:rsidRPr="00A67010">
              <w:rPr>
                <w:rFonts w:ascii="Aptos" w:eastAsia="Arial Unicode MS" w:hAnsi="Aptos" w:cs="Calibri"/>
                <w:caps/>
                <w:sz w:val="24"/>
              </w:rPr>
              <w:t>W</w:t>
            </w:r>
            <w:r w:rsidRPr="00A67010">
              <w:rPr>
                <w:rFonts w:ascii="Aptos" w:eastAsia="Arial Unicode MS" w:hAnsi="Aptos" w:cs="Calibri"/>
                <w:sz w:val="24"/>
              </w:rPr>
              <w:t>ykonawcy(ów)</w:t>
            </w:r>
          </w:p>
        </w:tc>
        <w:tc>
          <w:tcPr>
            <w:tcW w:w="1595" w:type="pct"/>
          </w:tcPr>
          <w:p w14:paraId="48428EC5"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NIP /KRS / REGON / kapitał zakładowy</w:t>
            </w:r>
          </w:p>
        </w:tc>
      </w:tr>
      <w:tr w:rsidR="00D22158" w:rsidRPr="00E02360" w14:paraId="5A1ACB93" w14:textId="77777777" w:rsidTr="00A45660">
        <w:trPr>
          <w:cantSplit/>
          <w:trHeight w:val="376"/>
        </w:trPr>
        <w:tc>
          <w:tcPr>
            <w:tcW w:w="210" w:type="pct"/>
            <w:vAlign w:val="center"/>
          </w:tcPr>
          <w:p w14:paraId="16F14E97"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600" w:type="pct"/>
            <w:vAlign w:val="center"/>
          </w:tcPr>
          <w:p w14:paraId="4260BDAA"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vAlign w:val="center"/>
          </w:tcPr>
          <w:p w14:paraId="1458EF30"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tcPr>
          <w:p w14:paraId="32DCC268"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r>
      <w:tr w:rsidR="00D22158" w:rsidRPr="00E02360" w14:paraId="4CBA33DF" w14:textId="77777777" w:rsidTr="00A45660">
        <w:trPr>
          <w:cantSplit/>
          <w:trHeight w:val="390"/>
        </w:trPr>
        <w:tc>
          <w:tcPr>
            <w:tcW w:w="210" w:type="pct"/>
            <w:vAlign w:val="center"/>
          </w:tcPr>
          <w:p w14:paraId="51009E4B"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600" w:type="pct"/>
            <w:vAlign w:val="center"/>
          </w:tcPr>
          <w:p w14:paraId="1FC57F8F"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vAlign w:val="center"/>
          </w:tcPr>
          <w:p w14:paraId="76BB6265"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tcPr>
          <w:p w14:paraId="0DBAA78B"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r>
    </w:tbl>
    <w:p w14:paraId="00886BD8" w14:textId="61F03BB8"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p>
    <w:p w14:paraId="356F8391" w14:textId="0C02504A"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DANE KONTAKTOWE WYKONAWCY</w:t>
      </w:r>
      <w:r w:rsidRPr="00A67010">
        <w:rPr>
          <w:rFonts w:ascii="Aptos" w:eastAsia="Arial Unicode MS" w:hAnsi="Aptos" w:cs="Calibri"/>
          <w:sz w:val="24"/>
          <w:vertAlign w:val="superscript"/>
        </w:rPr>
        <w:footnoteReference w:id="3"/>
      </w:r>
      <w:r w:rsidRPr="00A67010">
        <w:rPr>
          <w:rFonts w:ascii="Aptos" w:eastAsia="Arial Unicode MS" w:hAnsi="Aptos" w:cs="Calibri"/>
          <w:sz w:val="24"/>
        </w:rPr>
        <w:t xml:space="preserve">: </w:t>
      </w:r>
    </w:p>
    <w:p w14:paraId="12172659" w14:textId="375813F9"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[wszelka korespondencja prowadzona będzie wyłącznie na nw</w:t>
      </w:r>
      <w:r w:rsidR="00105095" w:rsidRPr="00A67010">
        <w:rPr>
          <w:rFonts w:ascii="Aptos" w:eastAsia="Arial Unicode MS" w:hAnsi="Aptos" w:cs="Calibri"/>
          <w:sz w:val="24"/>
        </w:rPr>
        <w:t>.</w:t>
      </w:r>
      <w:r w:rsidRPr="00A67010">
        <w:rPr>
          <w:rFonts w:ascii="Aptos" w:eastAsia="Arial Unicode MS" w:hAnsi="Aptos" w:cs="Calibri"/>
          <w:sz w:val="24"/>
        </w:rPr>
        <w:t xml:space="preserve"> adres / e-mail]</w:t>
      </w:r>
      <w:r w:rsidR="00B1349C" w:rsidRPr="00A67010">
        <w:rPr>
          <w:rFonts w:ascii="Aptos" w:eastAsia="Arial Unicode MS" w:hAnsi="Aptos" w:cs="Calibri"/>
          <w:sz w:val="24"/>
        </w:rPr>
        <w:t>:</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11"/>
        <w:gridCol w:w="3174"/>
      </w:tblGrid>
      <w:tr w:rsidR="00E02360" w:rsidRPr="00E02360" w14:paraId="74DA972F" w14:textId="77777777" w:rsidTr="00DB7B0A">
        <w:trPr>
          <w:trHeight w:val="357"/>
        </w:trPr>
        <w:tc>
          <w:tcPr>
            <w:tcW w:w="5911" w:type="dxa"/>
            <w:vAlign w:val="center"/>
          </w:tcPr>
          <w:p w14:paraId="1D26E18D" w14:textId="670BC700"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Osoba do kontaktów</w:t>
            </w:r>
            <w:r w:rsidR="00C862D9" w:rsidRPr="00A67010">
              <w:rPr>
                <w:rFonts w:ascii="Aptos" w:eastAsia="Arial Unicode MS" w:hAnsi="Aptos" w:cs="Calibri"/>
                <w:sz w:val="24"/>
              </w:rPr>
              <w:t>:</w:t>
            </w:r>
          </w:p>
        </w:tc>
        <w:tc>
          <w:tcPr>
            <w:tcW w:w="3174" w:type="dxa"/>
            <w:vAlign w:val="center"/>
          </w:tcPr>
          <w:p w14:paraId="77A7A10E"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r w:rsidR="00E02360" w:rsidRPr="00E02360" w14:paraId="50B7073E" w14:textId="77777777" w:rsidTr="00DB7B0A">
        <w:trPr>
          <w:trHeight w:val="357"/>
        </w:trPr>
        <w:tc>
          <w:tcPr>
            <w:tcW w:w="5911" w:type="dxa"/>
            <w:vAlign w:val="center"/>
          </w:tcPr>
          <w:p w14:paraId="00E6E515"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Adres</w:t>
            </w:r>
            <w:proofErr w:type="spellEnd"/>
            <w:r w:rsidRPr="00A67010">
              <w:rPr>
                <w:rFonts w:ascii="Aptos" w:eastAsia="Arial Unicode MS" w:hAnsi="Aptos" w:cs="Calibri"/>
                <w:sz w:val="24"/>
                <w:lang w:val="de-DE"/>
              </w:rPr>
              <w:t xml:space="preserve"> </w:t>
            </w:r>
            <w:proofErr w:type="spellStart"/>
            <w:r w:rsidRPr="00A67010">
              <w:rPr>
                <w:rFonts w:ascii="Aptos" w:eastAsia="Arial Unicode MS" w:hAnsi="Aptos" w:cs="Calibri"/>
                <w:sz w:val="24"/>
                <w:lang w:val="de-DE"/>
              </w:rPr>
              <w:t>korespondencyjny</w:t>
            </w:r>
            <w:proofErr w:type="spellEnd"/>
            <w:r w:rsidRPr="00A67010">
              <w:rPr>
                <w:rFonts w:ascii="Aptos" w:eastAsia="Arial Unicode MS" w:hAnsi="Aptos" w:cs="Calibri"/>
                <w:sz w:val="24"/>
                <w:lang w:val="de-DE"/>
              </w:rPr>
              <w:t>:</w:t>
            </w:r>
          </w:p>
        </w:tc>
        <w:tc>
          <w:tcPr>
            <w:tcW w:w="3174" w:type="dxa"/>
            <w:vAlign w:val="center"/>
          </w:tcPr>
          <w:p w14:paraId="34EF059C"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E02360" w:rsidRPr="00E02360" w14:paraId="6EF3DFC0" w14:textId="77777777" w:rsidTr="00DB7B0A">
        <w:trPr>
          <w:trHeight w:val="371"/>
        </w:trPr>
        <w:tc>
          <w:tcPr>
            <w:tcW w:w="5911" w:type="dxa"/>
            <w:vAlign w:val="center"/>
          </w:tcPr>
          <w:p w14:paraId="189DA523" w14:textId="056D0F24"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Nr</w:t>
            </w:r>
            <w:proofErr w:type="spellEnd"/>
            <w:r w:rsidRPr="00A67010">
              <w:rPr>
                <w:rFonts w:ascii="Aptos" w:eastAsia="Arial Unicode MS" w:hAnsi="Aptos" w:cs="Calibri"/>
                <w:sz w:val="24"/>
                <w:lang w:val="de-DE"/>
              </w:rPr>
              <w:t xml:space="preserve"> </w:t>
            </w:r>
            <w:proofErr w:type="spellStart"/>
            <w:r w:rsidRPr="00A67010">
              <w:rPr>
                <w:rFonts w:ascii="Aptos" w:eastAsia="Arial Unicode MS" w:hAnsi="Aptos" w:cs="Calibri"/>
                <w:sz w:val="24"/>
                <w:lang w:val="de-DE"/>
              </w:rPr>
              <w:t>telefonu</w:t>
            </w:r>
            <w:proofErr w:type="spellEnd"/>
            <w:r w:rsidR="00C862D9" w:rsidRPr="00A67010">
              <w:rPr>
                <w:rFonts w:ascii="Aptos" w:eastAsia="Arial Unicode MS" w:hAnsi="Aptos" w:cs="Calibri"/>
                <w:sz w:val="24"/>
                <w:lang w:val="de-DE"/>
              </w:rPr>
              <w:t>:</w:t>
            </w:r>
          </w:p>
        </w:tc>
        <w:tc>
          <w:tcPr>
            <w:tcW w:w="3174" w:type="dxa"/>
            <w:vAlign w:val="center"/>
          </w:tcPr>
          <w:p w14:paraId="72D4F625"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E02360" w:rsidRPr="00E02360" w14:paraId="6687EF3E" w14:textId="77777777" w:rsidTr="00DB7B0A">
        <w:trPr>
          <w:trHeight w:val="357"/>
        </w:trPr>
        <w:tc>
          <w:tcPr>
            <w:tcW w:w="5911" w:type="dxa"/>
            <w:vAlign w:val="center"/>
          </w:tcPr>
          <w:p w14:paraId="5E3B1ECA" w14:textId="67E9867E"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Adres</w:t>
            </w:r>
            <w:proofErr w:type="spellEnd"/>
            <w:r w:rsidRPr="00A67010">
              <w:rPr>
                <w:rFonts w:ascii="Aptos" w:eastAsia="Arial Unicode MS" w:hAnsi="Aptos" w:cs="Calibri"/>
                <w:sz w:val="24"/>
                <w:lang w:val="de-DE"/>
              </w:rPr>
              <w:t xml:space="preserve"> e-mail</w:t>
            </w:r>
            <w:r w:rsidR="00C862D9" w:rsidRPr="00A67010">
              <w:rPr>
                <w:rFonts w:ascii="Aptos" w:eastAsia="Arial Unicode MS" w:hAnsi="Aptos" w:cs="Calibri"/>
                <w:sz w:val="24"/>
                <w:lang w:val="de-DE"/>
              </w:rPr>
              <w:t>:</w:t>
            </w:r>
          </w:p>
        </w:tc>
        <w:tc>
          <w:tcPr>
            <w:tcW w:w="3174" w:type="dxa"/>
            <w:vAlign w:val="center"/>
          </w:tcPr>
          <w:p w14:paraId="1D1916AF"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9B4884" w:rsidRPr="00E02360" w14:paraId="35413690" w14:textId="77777777" w:rsidTr="00DB7B0A">
        <w:trPr>
          <w:trHeight w:val="357"/>
        </w:trPr>
        <w:tc>
          <w:tcPr>
            <w:tcW w:w="5911" w:type="dxa"/>
            <w:vAlign w:val="center"/>
          </w:tcPr>
          <w:p w14:paraId="1D7F2791" w14:textId="33ABC4EE" w:rsidR="009B4884" w:rsidRPr="00A67010" w:rsidRDefault="009B4884" w:rsidP="00021BA1">
            <w:pPr>
              <w:widowControl w:val="0"/>
              <w:suppressAutoHyphens/>
              <w:spacing w:line="360" w:lineRule="auto"/>
              <w:jc w:val="left"/>
              <w:rPr>
                <w:rFonts w:ascii="Aptos" w:eastAsia="Arial Unicode MS" w:hAnsi="Aptos" w:cs="Calibri"/>
                <w:sz w:val="24"/>
                <w:lang w:val="de-DE"/>
              </w:rPr>
            </w:pPr>
            <w:r w:rsidRPr="00A67010">
              <w:rPr>
                <w:rFonts w:ascii="Aptos" w:eastAsia="Arial Unicode MS" w:hAnsi="Aptos" w:cs="Calibri"/>
                <w:sz w:val="24"/>
              </w:rPr>
              <w:t xml:space="preserve">Adres skrzynki </w:t>
            </w:r>
            <w:proofErr w:type="spellStart"/>
            <w:r w:rsidRPr="00A67010">
              <w:rPr>
                <w:rFonts w:ascii="Aptos" w:eastAsia="Arial Unicode MS" w:hAnsi="Aptos" w:cs="Calibri"/>
                <w:sz w:val="24"/>
              </w:rPr>
              <w:t>ePUAP</w:t>
            </w:r>
            <w:proofErr w:type="spellEnd"/>
            <w:r w:rsidRPr="00A67010">
              <w:rPr>
                <w:rFonts w:ascii="Aptos" w:eastAsia="Arial Unicode MS" w:hAnsi="Aptos" w:cs="Calibri"/>
                <w:sz w:val="24"/>
              </w:rPr>
              <w:t>, na którym prowadzona będzie korespondencja związana z postępowaniem:</w:t>
            </w:r>
          </w:p>
        </w:tc>
        <w:tc>
          <w:tcPr>
            <w:tcW w:w="3174" w:type="dxa"/>
            <w:vAlign w:val="center"/>
          </w:tcPr>
          <w:p w14:paraId="321D9DF3" w14:textId="77777777" w:rsidR="009B4884" w:rsidRPr="00A67010" w:rsidRDefault="009B4884" w:rsidP="00021BA1">
            <w:pPr>
              <w:widowControl w:val="0"/>
              <w:suppressAutoHyphens/>
              <w:spacing w:line="360" w:lineRule="auto"/>
              <w:jc w:val="left"/>
              <w:rPr>
                <w:rFonts w:ascii="Aptos" w:eastAsia="Arial Unicode MS" w:hAnsi="Aptos" w:cs="Calibri"/>
                <w:sz w:val="24"/>
                <w:lang w:val="de-DE"/>
              </w:rPr>
            </w:pPr>
          </w:p>
        </w:tc>
      </w:tr>
    </w:tbl>
    <w:p w14:paraId="784A0C5A" w14:textId="77777777" w:rsidR="00D25ECA" w:rsidRPr="00A67010" w:rsidRDefault="00D25ECA" w:rsidP="00021BA1">
      <w:pPr>
        <w:widowControl w:val="0"/>
        <w:suppressAutoHyphens/>
        <w:spacing w:line="360" w:lineRule="auto"/>
        <w:ind w:left="360"/>
        <w:jc w:val="left"/>
        <w:rPr>
          <w:rFonts w:ascii="Aptos" w:eastAsia="Arial Unicode MS" w:hAnsi="Aptos" w:cs="Calibri"/>
          <w:sz w:val="24"/>
        </w:rPr>
      </w:pPr>
    </w:p>
    <w:p w14:paraId="07F21C28" w14:textId="47453E18"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OŚWIADCZENIA </w:t>
      </w:r>
    </w:p>
    <w:p w14:paraId="6E2EDCF5" w14:textId="32E3D1CD"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Ja(my) niżej podpisany(i) oświadczam(y), że:</w:t>
      </w:r>
    </w:p>
    <w:p w14:paraId="16DF8636" w14:textId="22A4A819"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do przedmiotowych dokumentów, w tym zwłaszcza do opisu przedmiotu zamówienia</w:t>
      </w:r>
      <w:r w:rsidR="00780C63" w:rsidRPr="00A67010">
        <w:rPr>
          <w:rFonts w:ascii="Aptos" w:eastAsia="Arial Unicode MS" w:hAnsi="Aptos" w:cs="Calibri"/>
          <w:sz w:val="24"/>
        </w:rPr>
        <w:t xml:space="preserve"> i projektowanych postanowień umowy</w:t>
      </w:r>
      <w:r w:rsidR="00780C63" w:rsidRPr="00A67010">
        <w:rPr>
          <w:rFonts w:ascii="Aptos" w:hAnsi="Aptos" w:cstheme="minorHAnsi"/>
          <w:sz w:val="24"/>
        </w:rPr>
        <w:t xml:space="preserve">, </w:t>
      </w:r>
      <w:r w:rsidRPr="00A67010">
        <w:rPr>
          <w:rFonts w:ascii="Aptos" w:eastAsia="Arial Unicode MS" w:hAnsi="Aptos" w:cs="Calibri"/>
          <w:sz w:val="24"/>
        </w:rPr>
        <w:t xml:space="preserve"> nie wnoszę żadnych zastrzeżeń i akceptuję je w pełni,</w:t>
      </w:r>
    </w:p>
    <w:p w14:paraId="507BC633" w14:textId="1260E838" w:rsidR="007E4E86" w:rsidRPr="00A67010" w:rsidRDefault="0085483E" w:rsidP="005F5F4E">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uzyskaliś</w:t>
      </w:r>
      <w:r w:rsidR="007E4E86" w:rsidRPr="00A67010">
        <w:rPr>
          <w:rFonts w:ascii="Aptos" w:eastAsia="Arial Unicode MS" w:hAnsi="Aptos" w:cs="Calibri"/>
          <w:sz w:val="24"/>
        </w:rPr>
        <w:t>my wszelkie niezbędne informacje do przygotowania oferty i wykonania</w:t>
      </w:r>
      <w:r w:rsidR="00780C63" w:rsidRPr="00A67010">
        <w:rPr>
          <w:rFonts w:ascii="Aptos" w:eastAsia="Arial Unicode MS" w:hAnsi="Aptos" w:cs="Calibri"/>
          <w:sz w:val="24"/>
        </w:rPr>
        <w:t xml:space="preserve"> zamówienia</w:t>
      </w:r>
      <w:r w:rsidR="007E4E86" w:rsidRPr="00A67010">
        <w:rPr>
          <w:rFonts w:ascii="Aptos" w:eastAsia="Arial Unicode MS" w:hAnsi="Aptos" w:cs="Calibri"/>
          <w:sz w:val="24"/>
        </w:rPr>
        <w:t>,</w:t>
      </w:r>
    </w:p>
    <w:p w14:paraId="63211BA7" w14:textId="2621915A" w:rsidR="00FD12A4" w:rsidRPr="00A67010" w:rsidRDefault="00FD12A4"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w cenie oferty zostały </w:t>
      </w:r>
      <w:proofErr w:type="spellStart"/>
      <w:r w:rsidRPr="00A67010">
        <w:rPr>
          <w:rFonts w:ascii="Aptos" w:eastAsia="Arial Unicode MS" w:hAnsi="Aptos" w:cs="Calibri"/>
          <w:sz w:val="24"/>
        </w:rPr>
        <w:t>uwzgędnion</w:t>
      </w:r>
      <w:r w:rsidR="0073573A" w:rsidRPr="00A67010">
        <w:rPr>
          <w:rFonts w:ascii="Aptos" w:eastAsia="Arial Unicode MS" w:hAnsi="Aptos" w:cs="Calibri"/>
          <w:sz w:val="24"/>
        </w:rPr>
        <w:t>e</w:t>
      </w:r>
      <w:proofErr w:type="spellEnd"/>
      <w:r w:rsidRPr="00A67010">
        <w:rPr>
          <w:rFonts w:ascii="Aptos" w:eastAsia="Arial Unicode MS" w:hAnsi="Aptos" w:cs="Calibri"/>
          <w:sz w:val="24"/>
        </w:rPr>
        <w:t xml:space="preserve"> wszystkie koszty wykonania zamówienia,</w:t>
      </w:r>
    </w:p>
    <w:p w14:paraId="0002BECE" w14:textId="68C9C5B0"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w przypadku wyboru mojej oferty zobowiązuję się do zawarcia umowy </w:t>
      </w:r>
      <w:r w:rsidR="00BF3212" w:rsidRPr="00A67010">
        <w:rPr>
          <w:rFonts w:ascii="Aptos" w:eastAsia="Arial Unicode MS" w:hAnsi="Aptos" w:cs="Calibri"/>
          <w:sz w:val="24"/>
        </w:rPr>
        <w:t>ramowej</w:t>
      </w:r>
      <w:r w:rsidRPr="00A67010">
        <w:rPr>
          <w:rFonts w:ascii="Aptos" w:eastAsia="Arial Unicode MS" w:hAnsi="Aptos" w:cs="Calibri"/>
          <w:sz w:val="24"/>
        </w:rPr>
        <w:t xml:space="preserve"> w miejscu i terminie określonym przez </w:t>
      </w:r>
      <w:r w:rsidR="00630665" w:rsidRPr="00A67010">
        <w:rPr>
          <w:rFonts w:ascii="Aptos" w:eastAsia="Arial Unicode MS" w:hAnsi="Aptos" w:cs="Calibri"/>
          <w:sz w:val="24"/>
        </w:rPr>
        <w:t>Centralny Ośrodek Informatyki</w:t>
      </w:r>
      <w:r w:rsidRPr="00A67010">
        <w:rPr>
          <w:rFonts w:ascii="Aptos" w:eastAsia="Arial Unicode MS" w:hAnsi="Aptos" w:cs="Calibri"/>
          <w:sz w:val="24"/>
        </w:rPr>
        <w:t>,</w:t>
      </w:r>
    </w:p>
    <w:p w14:paraId="045E952B" w14:textId="4C622D2C" w:rsidR="00E02360" w:rsidRPr="00A67010" w:rsidRDefault="007E4E86" w:rsidP="00021BA1">
      <w:pPr>
        <w:widowControl w:val="0"/>
        <w:numPr>
          <w:ilvl w:val="0"/>
          <w:numId w:val="18"/>
        </w:numPr>
        <w:suppressAutoHyphens/>
        <w:spacing w:line="360" w:lineRule="auto"/>
        <w:ind w:left="567" w:hanging="567"/>
        <w:jc w:val="left"/>
        <w:rPr>
          <w:rFonts w:ascii="Aptos" w:eastAsia="Arial Unicode MS" w:hAnsi="Aptos" w:cs="Calibri"/>
          <w:snapToGrid w:val="0"/>
          <w:sz w:val="24"/>
        </w:rPr>
      </w:pPr>
      <w:r w:rsidRPr="00A67010">
        <w:rPr>
          <w:rFonts w:ascii="Aptos" w:eastAsia="Arial Unicode MS" w:hAnsi="Aptos" w:cs="Calibri"/>
          <w:snapToGrid w:val="0"/>
          <w:sz w:val="24"/>
        </w:rPr>
        <w:t xml:space="preserve">uważamy się za związanych niniejszą ofertą </w:t>
      </w:r>
      <w:r w:rsidR="00E02360" w:rsidRPr="00A67010">
        <w:rPr>
          <w:rFonts w:ascii="Aptos" w:eastAsia="Arial Unicode MS" w:hAnsi="Aptos" w:cs="Calibri"/>
          <w:snapToGrid w:val="0"/>
          <w:sz w:val="24"/>
        </w:rPr>
        <w:t xml:space="preserve">przez okres </w:t>
      </w:r>
      <w:r w:rsidR="0073573A" w:rsidRPr="00A67010">
        <w:rPr>
          <w:rFonts w:ascii="Aptos" w:eastAsia="Arial Unicode MS" w:hAnsi="Aptos" w:cs="Calibri"/>
          <w:snapToGrid w:val="0"/>
          <w:sz w:val="24"/>
        </w:rPr>
        <w:t>wskazany w SWZ</w:t>
      </w:r>
      <w:r w:rsidR="00E02360" w:rsidRPr="00A67010">
        <w:rPr>
          <w:rFonts w:ascii="Aptos" w:eastAsia="Arial Unicode MS" w:hAnsi="Aptos" w:cs="Calibri"/>
          <w:snapToGrid w:val="0"/>
          <w:sz w:val="24"/>
        </w:rPr>
        <w:t>,</w:t>
      </w:r>
    </w:p>
    <w:p w14:paraId="438696C8" w14:textId="1526F654" w:rsidR="0040327E" w:rsidRPr="00A67010" w:rsidRDefault="00E02360" w:rsidP="00021BA1">
      <w:pPr>
        <w:widowControl w:val="0"/>
        <w:numPr>
          <w:ilvl w:val="0"/>
          <w:numId w:val="18"/>
        </w:numPr>
        <w:suppressAutoHyphens/>
        <w:spacing w:line="360" w:lineRule="auto"/>
        <w:ind w:left="567" w:hanging="567"/>
        <w:jc w:val="left"/>
        <w:rPr>
          <w:rFonts w:ascii="Aptos" w:hAnsi="Aptos" w:cs="Calibri"/>
          <w:sz w:val="24"/>
          <w:lang w:val="x-none"/>
        </w:rPr>
      </w:pPr>
      <w:r w:rsidRPr="00A67010">
        <w:rPr>
          <w:rFonts w:ascii="Aptos" w:eastAsia="Arial Unicode MS" w:hAnsi="Aptos" w:cs="Calibri"/>
          <w:snapToGrid w:val="0"/>
          <w:sz w:val="24"/>
        </w:rPr>
        <w:t>oferujemy realizację niniejszego zamówienia</w:t>
      </w:r>
      <w:r w:rsidR="0073573A" w:rsidRPr="00A67010">
        <w:rPr>
          <w:rFonts w:ascii="Aptos" w:eastAsia="Arial Unicode MS" w:hAnsi="Aptos" w:cs="Calibri"/>
          <w:snapToGrid w:val="0"/>
          <w:sz w:val="24"/>
        </w:rPr>
        <w:t>,</w:t>
      </w:r>
      <w:r w:rsidRPr="00A67010">
        <w:rPr>
          <w:rFonts w:ascii="Aptos" w:eastAsia="Arial Unicode MS" w:hAnsi="Aptos" w:cs="Calibri"/>
          <w:snapToGrid w:val="0"/>
          <w:sz w:val="24"/>
        </w:rPr>
        <w:t xml:space="preserve"> </w:t>
      </w:r>
      <w:r w:rsidR="0073573A" w:rsidRPr="00A67010">
        <w:rPr>
          <w:rFonts w:ascii="Aptos" w:eastAsia="Arial Unicode MS" w:hAnsi="Aptos" w:cs="Calibri"/>
          <w:snapToGrid w:val="0"/>
          <w:sz w:val="24"/>
        </w:rPr>
        <w:t xml:space="preserve">zgodnie z </w:t>
      </w:r>
      <w:r w:rsidR="0072301C" w:rsidRPr="00A67010">
        <w:rPr>
          <w:rFonts w:ascii="Aptos" w:eastAsia="Arial Unicode MS" w:hAnsi="Aptos" w:cs="Calibri"/>
          <w:snapToGrid w:val="0"/>
          <w:sz w:val="24"/>
        </w:rPr>
        <w:t>opisem przedmiotu zamówienia, zawartym</w:t>
      </w:r>
      <w:r w:rsidR="0073573A" w:rsidRPr="00A67010">
        <w:rPr>
          <w:rFonts w:ascii="Aptos" w:eastAsia="Arial Unicode MS" w:hAnsi="Aptos" w:cs="Calibri"/>
          <w:snapToGrid w:val="0"/>
          <w:sz w:val="24"/>
        </w:rPr>
        <w:t xml:space="preserve"> w </w:t>
      </w:r>
      <w:r w:rsidR="00285FA1" w:rsidRPr="00A67010">
        <w:rPr>
          <w:rFonts w:ascii="Aptos" w:eastAsia="Arial Unicode MS" w:hAnsi="Aptos" w:cs="Calibri"/>
          <w:snapToGrid w:val="0"/>
          <w:sz w:val="24"/>
        </w:rPr>
        <w:t xml:space="preserve">rozdziale </w:t>
      </w:r>
      <w:r w:rsidR="0073573A" w:rsidRPr="00A67010">
        <w:rPr>
          <w:rFonts w:ascii="Aptos" w:eastAsia="Arial Unicode MS" w:hAnsi="Aptos" w:cs="Calibri"/>
          <w:snapToGrid w:val="0"/>
          <w:sz w:val="24"/>
        </w:rPr>
        <w:t>II SWZ</w:t>
      </w:r>
      <w:r w:rsidR="00FD69F3" w:rsidRPr="00A67010">
        <w:rPr>
          <w:rFonts w:ascii="Aptos" w:eastAsia="Arial Unicode MS" w:hAnsi="Aptos" w:cs="Calibri"/>
          <w:snapToGrid w:val="0"/>
          <w:sz w:val="24"/>
        </w:rPr>
        <w:t>,</w:t>
      </w:r>
      <w:r w:rsidRPr="00A67010">
        <w:rPr>
          <w:rFonts w:ascii="Aptos" w:eastAsia="Arial Unicode MS" w:hAnsi="Aptos" w:cs="Calibri"/>
          <w:snapToGrid w:val="0"/>
          <w:sz w:val="24"/>
        </w:rPr>
        <w:t xml:space="preserve"> </w:t>
      </w:r>
    </w:p>
    <w:p w14:paraId="7C4F2A0B" w14:textId="399BF502"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u w:val="single"/>
        </w:rPr>
      </w:pPr>
      <w:r w:rsidRPr="00A67010">
        <w:rPr>
          <w:rFonts w:ascii="Aptos" w:eastAsia="Arial Unicode MS" w:hAnsi="Aptos" w:cs="Calibri"/>
          <w:sz w:val="24"/>
        </w:rPr>
        <w:t>akceptuję/</w:t>
      </w:r>
      <w:proofErr w:type="spellStart"/>
      <w:r w:rsidRPr="00A67010">
        <w:rPr>
          <w:rFonts w:ascii="Aptos" w:eastAsia="Arial Unicode MS" w:hAnsi="Aptos" w:cs="Calibri"/>
          <w:sz w:val="24"/>
        </w:rPr>
        <w:t>emy</w:t>
      </w:r>
      <w:proofErr w:type="spellEnd"/>
      <w:r w:rsidRPr="00A67010">
        <w:rPr>
          <w:rFonts w:ascii="Aptos" w:eastAsia="Arial Unicode MS" w:hAnsi="Aptos" w:cs="Calibri"/>
          <w:sz w:val="24"/>
        </w:rPr>
        <w:t xml:space="preserve"> termin</w:t>
      </w:r>
      <w:r w:rsidRPr="00A67010">
        <w:rPr>
          <w:rFonts w:ascii="Aptos" w:hAnsi="Aptos" w:cs="Calibri"/>
          <w:sz w:val="24"/>
        </w:rPr>
        <w:t xml:space="preserve"> płatności za realizację przedmiotu umowy w ciągu </w:t>
      </w:r>
      <w:r w:rsidR="00A67010" w:rsidRPr="00A67010">
        <w:rPr>
          <w:rFonts w:ascii="Aptos" w:eastAsia="Arial Unicode MS" w:hAnsi="Aptos" w:cs="Calibri"/>
          <w:sz w:val="24"/>
        </w:rPr>
        <w:t>30</w:t>
      </w:r>
      <w:r w:rsidR="000E79CA" w:rsidRPr="00A67010">
        <w:rPr>
          <w:rFonts w:ascii="Aptos" w:hAnsi="Aptos" w:cs="Calibri"/>
          <w:sz w:val="24"/>
        </w:rPr>
        <w:t xml:space="preserve"> </w:t>
      </w:r>
      <w:r w:rsidRPr="00A67010">
        <w:rPr>
          <w:rFonts w:ascii="Aptos" w:hAnsi="Aptos" w:cs="Calibri"/>
          <w:sz w:val="24"/>
        </w:rPr>
        <w:t xml:space="preserve">dni od daty </w:t>
      </w:r>
      <w:r w:rsidR="00DB7C88" w:rsidRPr="00A67010">
        <w:rPr>
          <w:rFonts w:ascii="Aptos" w:hAnsi="Aptos" w:cs="Calibri"/>
          <w:sz w:val="24"/>
        </w:rPr>
        <w:t xml:space="preserve">otrzymania przez Zamawiającego prawidłowo </w:t>
      </w:r>
      <w:r w:rsidRPr="00A67010">
        <w:rPr>
          <w:rFonts w:ascii="Aptos" w:hAnsi="Aptos" w:cs="Calibri"/>
          <w:sz w:val="24"/>
        </w:rPr>
        <w:t>wystawionej faktury VAT</w:t>
      </w:r>
      <w:r w:rsidR="00FD69F3" w:rsidRPr="00A67010">
        <w:rPr>
          <w:rFonts w:ascii="Aptos" w:hAnsi="Aptos" w:cs="Calibri"/>
          <w:sz w:val="24"/>
          <w:u w:val="single"/>
        </w:rPr>
        <w:t>,</w:t>
      </w:r>
    </w:p>
    <w:p w14:paraId="5753E99E" w14:textId="65DA9CEE" w:rsidR="00C16722" w:rsidRPr="00A67010" w:rsidRDefault="00C16722"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hAnsi="Aptos" w:cs="Calibri"/>
          <w:sz w:val="24"/>
        </w:rPr>
        <w:t xml:space="preserve">w kryterium: Deklarowany poziom </w:t>
      </w:r>
      <w:proofErr w:type="spellStart"/>
      <w:r w:rsidRPr="00A67010">
        <w:rPr>
          <w:rFonts w:ascii="Aptos" w:hAnsi="Aptos" w:cs="Calibri"/>
          <w:sz w:val="24"/>
        </w:rPr>
        <w:t>cyberbezpieczeństwa</w:t>
      </w:r>
      <w:proofErr w:type="spellEnd"/>
      <w:r w:rsidRPr="00A67010">
        <w:rPr>
          <w:rFonts w:ascii="Aptos" w:hAnsi="Aptos" w:cs="Calibri"/>
          <w:sz w:val="24"/>
        </w:rPr>
        <w:t xml:space="preserve"> usługi chmurowej [D] </w:t>
      </w:r>
      <w:r w:rsidR="00C00AA4">
        <w:rPr>
          <w:rFonts w:ascii="Aptos" w:hAnsi="Aptos" w:cs="Calibri"/>
          <w:sz w:val="24"/>
        </w:rPr>
        <w:t>jest zgodny z</w:t>
      </w:r>
      <w:r w:rsidRPr="00A67010">
        <w:rPr>
          <w:rFonts w:ascii="Aptos" w:hAnsi="Aptos" w:cs="Calibri"/>
          <w:sz w:val="24"/>
        </w:rPr>
        <w:t xml:space="preserve">: </w:t>
      </w:r>
    </w:p>
    <w:p w14:paraId="771F1198" w14:textId="77777777" w:rsidR="00C16722" w:rsidRPr="00A67010" w:rsidRDefault="00C16722" w:rsidP="00021BA1">
      <w:pPr>
        <w:widowControl w:val="0"/>
        <w:suppressAutoHyphens/>
        <w:spacing w:line="360" w:lineRule="auto"/>
        <w:ind w:left="567"/>
        <w:jc w:val="left"/>
        <w:rPr>
          <w:rFonts w:ascii="Aptos" w:eastAsia="Arial Unicode MS" w:hAnsi="Aptos" w:cs="Calibri"/>
          <w:sz w:val="24"/>
        </w:rPr>
      </w:pPr>
    </w:p>
    <w:tbl>
      <w:tblPr>
        <w:tblStyle w:val="Tabela-Siatka"/>
        <w:tblW w:w="0" w:type="auto"/>
        <w:tblInd w:w="567" w:type="dxa"/>
        <w:tblLook w:val="04A0" w:firstRow="1" w:lastRow="0" w:firstColumn="1" w:lastColumn="0" w:noHBand="0" w:noVBand="1"/>
      </w:tblPr>
      <w:tblGrid>
        <w:gridCol w:w="4237"/>
        <w:gridCol w:w="4257"/>
      </w:tblGrid>
      <w:tr w:rsidR="00C00AA4" w14:paraId="6D079E31" w14:textId="77777777" w:rsidTr="006F3D6F">
        <w:trPr>
          <w:trHeight w:val="939"/>
        </w:trPr>
        <w:tc>
          <w:tcPr>
            <w:tcW w:w="4237" w:type="dxa"/>
            <w:vAlign w:val="center"/>
          </w:tcPr>
          <w:p w14:paraId="5BFC826D" w14:textId="77777777" w:rsidR="00C00AA4" w:rsidRDefault="00C00AA4" w:rsidP="00C00AA4">
            <w:pPr>
              <w:widowControl w:val="0"/>
              <w:suppressAutoHyphens/>
              <w:spacing w:line="360" w:lineRule="auto"/>
              <w:jc w:val="left"/>
              <w:rPr>
                <w:rFonts w:ascii="Aptos" w:eastAsia="Arial Unicode MS" w:hAnsi="Aptos" w:cs="Calibri"/>
                <w:sz w:val="24"/>
              </w:rPr>
            </w:pPr>
            <w:proofErr w:type="spellStart"/>
            <w:r w:rsidRPr="00A67010">
              <w:rPr>
                <w:rFonts w:ascii="Aptos" w:eastAsia="Arial Unicode MS" w:hAnsi="Aptos" w:cs="Calibri"/>
                <w:sz w:val="24"/>
              </w:rPr>
              <w:t>SCCO</w:t>
            </w:r>
            <w:proofErr w:type="spellEnd"/>
            <w:r w:rsidRPr="00A67010">
              <w:rPr>
                <w:rFonts w:ascii="Aptos" w:eastAsia="Arial Unicode MS" w:hAnsi="Aptos" w:cs="Calibri"/>
                <w:sz w:val="24"/>
              </w:rPr>
              <w:t xml:space="preserve"> 2</w:t>
            </w:r>
          </w:p>
        </w:tc>
        <w:tc>
          <w:tcPr>
            <w:tcW w:w="4257" w:type="dxa"/>
          </w:tcPr>
          <w:p w14:paraId="33DAE4DE" w14:textId="77777777" w:rsidR="00C00AA4" w:rsidRPr="00A67010" w:rsidRDefault="00C00AA4" w:rsidP="00C00AA4">
            <w:pPr>
              <w:widowControl w:val="0"/>
              <w:suppressAutoHyphens/>
              <w:spacing w:line="360" w:lineRule="auto"/>
              <w:jc w:val="left"/>
              <w:rPr>
                <w:rFonts w:ascii="Aptos" w:hAnsi="Aptos" w:cs="Calibri"/>
                <w:sz w:val="24"/>
              </w:rPr>
            </w:pPr>
          </w:p>
          <w:p w14:paraId="71BE1737" w14:textId="53A6E77D" w:rsidR="00C00AA4" w:rsidRPr="00C00AA4" w:rsidRDefault="00C00AA4" w:rsidP="00C00AA4">
            <w:pPr>
              <w:widowControl w:val="0"/>
              <w:suppressAutoHyphens/>
              <w:spacing w:line="360" w:lineRule="auto"/>
              <w:jc w:val="left"/>
              <w:rPr>
                <w:rFonts w:ascii="Aptos" w:hAnsi="Aptos" w:cs="Calibri"/>
                <w:sz w:val="24"/>
              </w:rPr>
            </w:pPr>
            <w:r w:rsidRPr="00C00AA4">
              <w:rPr>
                <w:rFonts w:ascii="Aptos" w:hAnsi="Aptos" w:cs="Calibri"/>
                <w:sz w:val="24"/>
              </w:rPr>
              <w:fldChar w:fldCharType="begin">
                <w:ffData>
                  <w:name w:val="Wybór1"/>
                  <w:enabled/>
                  <w:calcOnExit w:val="0"/>
                  <w:checkBox>
                    <w:sizeAuto/>
                    <w:default w:val="0"/>
                  </w:checkBox>
                </w:ffData>
              </w:fldChar>
            </w:r>
            <w:r w:rsidRPr="00C00AA4">
              <w:rPr>
                <w:rFonts w:ascii="Aptos" w:hAnsi="Aptos" w:cs="Calibri"/>
                <w:sz w:val="24"/>
              </w:rPr>
              <w:instrText xml:space="preserve"> FORMCHECKBOX </w:instrText>
            </w:r>
            <w:r w:rsidRPr="00C00AA4">
              <w:rPr>
                <w:rFonts w:ascii="Aptos" w:hAnsi="Aptos" w:cs="Calibri"/>
                <w:sz w:val="24"/>
              </w:rPr>
            </w:r>
            <w:r w:rsidRPr="00C00AA4">
              <w:rPr>
                <w:rFonts w:ascii="Aptos" w:hAnsi="Aptos" w:cs="Calibri"/>
                <w:sz w:val="24"/>
              </w:rPr>
              <w:fldChar w:fldCharType="separate"/>
            </w:r>
            <w:r w:rsidRPr="00C00AA4">
              <w:rPr>
                <w:rFonts w:ascii="Aptos" w:hAnsi="Aptos" w:cs="Calibri"/>
                <w:sz w:val="24"/>
              </w:rPr>
              <w:fldChar w:fldCharType="end"/>
            </w:r>
            <w:r w:rsidRPr="00C00AA4">
              <w:rPr>
                <w:rFonts w:ascii="Aptos" w:hAnsi="Aptos" w:cs="Calibri"/>
                <w:sz w:val="24"/>
              </w:rPr>
              <w:t xml:space="preserve"> nie </w:t>
            </w:r>
          </w:p>
          <w:p w14:paraId="6F8AF3AF" w14:textId="65216A79" w:rsidR="00C00AA4" w:rsidRPr="00A67010" w:rsidRDefault="00C00AA4" w:rsidP="00C00AA4">
            <w:pPr>
              <w:widowControl w:val="0"/>
              <w:suppressAutoHyphens/>
              <w:spacing w:line="360" w:lineRule="auto"/>
              <w:jc w:val="left"/>
              <w:rPr>
                <w:rFonts w:ascii="Aptos" w:hAnsi="Aptos" w:cs="Calibri"/>
                <w:sz w:val="24"/>
              </w:rPr>
            </w:pPr>
            <w:r w:rsidRPr="00C00AA4">
              <w:rPr>
                <w:rFonts w:ascii="Aptos" w:hAnsi="Aptos" w:cs="Calibri"/>
                <w:sz w:val="24"/>
              </w:rPr>
              <w:fldChar w:fldCharType="begin">
                <w:ffData>
                  <w:name w:val="Wybór1"/>
                  <w:enabled/>
                  <w:calcOnExit w:val="0"/>
                  <w:checkBox>
                    <w:sizeAuto/>
                    <w:default w:val="0"/>
                  </w:checkBox>
                </w:ffData>
              </w:fldChar>
            </w:r>
            <w:r w:rsidRPr="00C00AA4">
              <w:rPr>
                <w:rFonts w:ascii="Aptos" w:hAnsi="Aptos" w:cs="Calibri"/>
                <w:sz w:val="24"/>
              </w:rPr>
              <w:instrText xml:space="preserve"> FORMCHECKBOX </w:instrText>
            </w:r>
            <w:r w:rsidRPr="00C00AA4">
              <w:rPr>
                <w:rFonts w:ascii="Aptos" w:hAnsi="Aptos" w:cs="Calibri"/>
                <w:sz w:val="24"/>
              </w:rPr>
            </w:r>
            <w:r w:rsidRPr="00C00AA4">
              <w:rPr>
                <w:rFonts w:ascii="Aptos" w:hAnsi="Aptos" w:cs="Calibri"/>
                <w:sz w:val="24"/>
              </w:rPr>
              <w:fldChar w:fldCharType="separate"/>
            </w:r>
            <w:r w:rsidRPr="00C00AA4">
              <w:rPr>
                <w:rFonts w:ascii="Aptos" w:hAnsi="Aptos" w:cs="Calibri"/>
                <w:sz w:val="24"/>
              </w:rPr>
              <w:fldChar w:fldCharType="end"/>
            </w:r>
            <w:r w:rsidRPr="00C00AA4">
              <w:rPr>
                <w:rFonts w:ascii="Aptos" w:hAnsi="Aptos" w:cs="Calibri"/>
                <w:sz w:val="24"/>
              </w:rPr>
              <w:t xml:space="preserve"> tak</w:t>
            </w:r>
            <w:r w:rsidRPr="00C00AA4" w:rsidDel="00C00AA4">
              <w:rPr>
                <w:rFonts w:ascii="Aptos" w:hAnsi="Aptos" w:cs="Calibri"/>
                <w:sz w:val="24"/>
              </w:rPr>
              <w:t xml:space="preserve"> </w:t>
            </w:r>
          </w:p>
          <w:p w14:paraId="01246A1D" w14:textId="77777777" w:rsidR="00C00AA4" w:rsidRPr="00A67010" w:rsidRDefault="00C00AA4" w:rsidP="00021BA1">
            <w:pPr>
              <w:widowControl w:val="0"/>
              <w:suppressAutoHyphens/>
              <w:spacing w:line="360" w:lineRule="auto"/>
              <w:jc w:val="left"/>
              <w:rPr>
                <w:rFonts w:ascii="Aptos" w:hAnsi="Aptos" w:cs="Calibri"/>
                <w:sz w:val="24"/>
              </w:rPr>
            </w:pPr>
          </w:p>
        </w:tc>
      </w:tr>
    </w:tbl>
    <w:p w14:paraId="54C8A87C" w14:textId="77777777" w:rsidR="00C16722" w:rsidRPr="00A67010" w:rsidRDefault="00C16722" w:rsidP="00021BA1">
      <w:pPr>
        <w:widowControl w:val="0"/>
        <w:suppressAutoHyphens/>
        <w:spacing w:line="360" w:lineRule="auto"/>
        <w:ind w:left="567"/>
        <w:jc w:val="left"/>
        <w:rPr>
          <w:rFonts w:ascii="Aptos" w:eastAsia="Arial Unicode MS" w:hAnsi="Aptos" w:cs="Calibri"/>
          <w:sz w:val="24"/>
        </w:rPr>
      </w:pPr>
    </w:p>
    <w:p w14:paraId="2C219E6F" w14:textId="1589E766" w:rsidR="00C16722" w:rsidRPr="00A67010" w:rsidRDefault="00C16722" w:rsidP="00021BA1">
      <w:pPr>
        <w:widowControl w:val="0"/>
        <w:suppressAutoHyphens/>
        <w:spacing w:line="360" w:lineRule="auto"/>
        <w:jc w:val="left"/>
        <w:rPr>
          <w:rFonts w:ascii="Aptos" w:eastAsia="Arial Unicode MS" w:hAnsi="Aptos" w:cs="Calibri"/>
          <w:i/>
          <w:sz w:val="24"/>
        </w:rPr>
      </w:pPr>
      <w:r w:rsidRPr="00A67010">
        <w:rPr>
          <w:rFonts w:ascii="Aptos" w:eastAsia="Arial Unicode MS" w:hAnsi="Aptos" w:cs="Calibri"/>
          <w:sz w:val="24"/>
        </w:rPr>
        <w:tab/>
      </w:r>
      <w:r w:rsidRPr="00A67010">
        <w:rPr>
          <w:rFonts w:ascii="Aptos" w:eastAsia="Arial Unicode MS" w:hAnsi="Aptos" w:cs="Calibri"/>
          <w:i/>
          <w:sz w:val="24"/>
        </w:rPr>
        <w:t>*</w:t>
      </w:r>
      <w:r w:rsidRPr="00A67010">
        <w:rPr>
          <w:rFonts w:ascii="Aptos" w:hAnsi="Aptos"/>
          <w:i/>
          <w:sz w:val="24"/>
        </w:rPr>
        <w:t xml:space="preserve"> </w:t>
      </w:r>
      <w:r w:rsidRPr="00A67010">
        <w:rPr>
          <w:rFonts w:ascii="Aptos" w:eastAsia="Arial Unicode MS" w:hAnsi="Aptos" w:cs="Calibri"/>
          <w:i/>
          <w:sz w:val="24"/>
        </w:rPr>
        <w:t xml:space="preserve">W przypadku braku wskazania w Formularzu oferty „Deklarowanego poziomu </w:t>
      </w:r>
      <w:proofErr w:type="spellStart"/>
      <w:r w:rsidRPr="00A67010">
        <w:rPr>
          <w:rFonts w:ascii="Aptos" w:eastAsia="Arial Unicode MS" w:hAnsi="Aptos" w:cs="Calibri"/>
          <w:i/>
          <w:sz w:val="24"/>
        </w:rPr>
        <w:t>cyberbezpieczeństwa</w:t>
      </w:r>
      <w:proofErr w:type="spellEnd"/>
      <w:r w:rsidRPr="00A67010">
        <w:rPr>
          <w:rFonts w:ascii="Aptos" w:eastAsia="Arial Unicode MS" w:hAnsi="Aptos" w:cs="Calibri"/>
          <w:i/>
          <w:sz w:val="24"/>
        </w:rPr>
        <w:t xml:space="preserve"> usługi chmurowej” Zamawiający uzna, że Wykonawcy deklaruje poziom SCCO 1 i przyzna 0 pkt w ramach kryterium „Deklarowany poziom </w:t>
      </w:r>
      <w:proofErr w:type="spellStart"/>
      <w:r w:rsidRPr="00A67010">
        <w:rPr>
          <w:rFonts w:ascii="Aptos" w:eastAsia="Arial Unicode MS" w:hAnsi="Aptos" w:cs="Calibri"/>
          <w:i/>
          <w:sz w:val="24"/>
        </w:rPr>
        <w:t>cyberbezpieczeństwa</w:t>
      </w:r>
      <w:proofErr w:type="spellEnd"/>
      <w:r w:rsidRPr="00A67010">
        <w:rPr>
          <w:rFonts w:ascii="Aptos" w:eastAsia="Arial Unicode MS" w:hAnsi="Aptos" w:cs="Calibri"/>
          <w:i/>
          <w:sz w:val="24"/>
        </w:rPr>
        <w:t xml:space="preserve"> usługi chmurowej”.</w:t>
      </w:r>
    </w:p>
    <w:p w14:paraId="37E7EC60" w14:textId="77777777" w:rsidR="00C16722" w:rsidRPr="00A67010" w:rsidRDefault="00C16722" w:rsidP="00021BA1">
      <w:pPr>
        <w:widowControl w:val="0"/>
        <w:suppressAutoHyphens/>
        <w:spacing w:line="360" w:lineRule="auto"/>
        <w:jc w:val="left"/>
        <w:rPr>
          <w:rFonts w:ascii="Aptos" w:eastAsia="Arial Unicode MS" w:hAnsi="Aptos" w:cs="Calibri"/>
          <w:i/>
          <w:sz w:val="24"/>
        </w:rPr>
      </w:pPr>
    </w:p>
    <w:p w14:paraId="50809B2A" w14:textId="5903D5E1" w:rsidR="00E02360" w:rsidRPr="00A67010" w:rsidRDefault="00634378" w:rsidP="00021BA1">
      <w:pPr>
        <w:widowControl w:val="0"/>
        <w:numPr>
          <w:ilvl w:val="0"/>
          <w:numId w:val="18"/>
        </w:numPr>
        <w:suppressAutoHyphens/>
        <w:spacing w:line="360" w:lineRule="auto"/>
        <w:ind w:left="567" w:hanging="567"/>
        <w:jc w:val="left"/>
        <w:rPr>
          <w:rFonts w:ascii="Aptos" w:hAnsi="Aptos" w:cs="Calibri"/>
          <w:sz w:val="24"/>
        </w:rPr>
      </w:pPr>
      <w:r w:rsidRPr="00A67010">
        <w:rPr>
          <w:rFonts w:ascii="Aptos" w:hAnsi="Aptos" w:cs="Calibri"/>
          <w:sz w:val="24"/>
        </w:rPr>
        <w:t>w</w:t>
      </w:r>
      <w:r w:rsidR="00E02360" w:rsidRPr="00A67010">
        <w:rPr>
          <w:rFonts w:ascii="Aptos" w:hAnsi="Aptos" w:cs="Calibri"/>
          <w:sz w:val="24"/>
        </w:rPr>
        <w:t>ybór niniejszej oferty</w:t>
      </w:r>
      <w:r w:rsidR="00D21578" w:rsidRPr="00A67010">
        <w:rPr>
          <w:rFonts w:ascii="Aptos" w:hAnsi="Aptos" w:cs="Calibri"/>
          <w:sz w:val="24"/>
          <w:vertAlign w:val="superscript"/>
        </w:rPr>
        <w:footnoteReference w:id="4"/>
      </w:r>
      <w:r w:rsidR="00E02360" w:rsidRPr="00A67010">
        <w:rPr>
          <w:rFonts w:ascii="Aptos" w:hAnsi="Aptos" w:cs="Calibri"/>
          <w:sz w:val="24"/>
        </w:rPr>
        <w:t>:</w:t>
      </w:r>
    </w:p>
    <w:p w14:paraId="70CD79CA" w14:textId="081308D6" w:rsidR="00E02360" w:rsidRPr="00A67010" w:rsidRDefault="00E02360" w:rsidP="00021BA1">
      <w:pPr>
        <w:widowControl w:val="0"/>
        <w:tabs>
          <w:tab w:val="left" w:pos="851"/>
        </w:tabs>
        <w:spacing w:line="360" w:lineRule="auto"/>
        <w:ind w:left="851" w:hanging="284"/>
        <w:jc w:val="left"/>
        <w:rPr>
          <w:rFonts w:ascii="Aptos" w:hAnsi="Aptos" w:cs="Calibri"/>
          <w:snapToGrid w:val="0"/>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Pr="00A67010">
        <w:rPr>
          <w:rFonts w:ascii="Aptos" w:hAnsi="Aptos" w:cs="Calibri"/>
          <w:sz w:val="24"/>
        </w:rPr>
        <w:tab/>
      </w:r>
      <w:r w:rsidRPr="00A67010">
        <w:rPr>
          <w:rFonts w:ascii="Aptos" w:hAnsi="Aptos" w:cs="Calibri"/>
          <w:sz w:val="24"/>
          <w:u w:val="single"/>
        </w:rPr>
        <w:t>NIE</w:t>
      </w:r>
      <w:r w:rsidRPr="00A67010">
        <w:rPr>
          <w:rFonts w:ascii="Aptos" w:hAnsi="Aptos" w:cs="Calibri"/>
          <w:sz w:val="24"/>
        </w:rPr>
        <w:t xml:space="preserve"> </w:t>
      </w:r>
      <w:r w:rsidRPr="00A67010">
        <w:rPr>
          <w:rFonts w:ascii="Aptos" w:hAnsi="Aptos" w:cs="Calibri"/>
          <w:snapToGrid w:val="0"/>
          <w:sz w:val="24"/>
        </w:rPr>
        <w:t xml:space="preserve">prowadzi do powstania u </w:t>
      </w:r>
      <w:r w:rsidR="00630665" w:rsidRPr="00A67010">
        <w:rPr>
          <w:rFonts w:ascii="Aptos" w:hAnsi="Aptos" w:cs="Calibri"/>
          <w:snapToGrid w:val="0"/>
          <w:sz w:val="24"/>
        </w:rPr>
        <w:t>Centralnego Ośrodka Informatyki</w:t>
      </w:r>
      <w:r>
        <w:rPr>
          <w:rFonts w:ascii="Aptos" w:hAnsi="Aptos" w:cs="Calibri"/>
          <w:snapToGrid w:val="0"/>
          <w:sz w:val="24"/>
        </w:rPr>
        <w:t xml:space="preserve"> </w:t>
      </w:r>
      <w:r w:rsidR="00A67010">
        <w:rPr>
          <w:rFonts w:ascii="Aptos" w:hAnsi="Aptos" w:cs="Calibri"/>
          <w:snapToGrid w:val="0"/>
          <w:sz w:val="24"/>
        </w:rPr>
        <w:t xml:space="preserve">lub </w:t>
      </w:r>
      <w:r w:rsidR="00A67010">
        <w:rPr>
          <w:rFonts w:ascii="Aptos" w:hAnsi="Aptos" w:cs="Calibri"/>
          <w:snapToGrid w:val="0"/>
          <w:sz w:val="24"/>
        </w:rPr>
        <w:lastRenderedPageBreak/>
        <w:t>Jednostki</w:t>
      </w:r>
      <w:r w:rsidRPr="00A67010">
        <w:rPr>
          <w:rFonts w:ascii="Aptos" w:hAnsi="Aptos" w:cs="Calibri"/>
          <w:snapToGrid w:val="0"/>
          <w:sz w:val="24"/>
        </w:rPr>
        <w:t xml:space="preserve"> obowiązku podatkowego</w:t>
      </w:r>
      <w:r w:rsidR="00690E13" w:rsidRPr="00A67010">
        <w:rPr>
          <w:rFonts w:ascii="Aptos" w:hAnsi="Aptos" w:cs="Calibri"/>
          <w:snapToGrid w:val="0"/>
          <w:sz w:val="24"/>
        </w:rPr>
        <w:t>,</w:t>
      </w:r>
      <w:r w:rsidR="0085483E" w:rsidRPr="00A67010">
        <w:rPr>
          <w:rFonts w:ascii="Aptos" w:hAnsi="Aptos" w:cs="Calibri"/>
          <w:snapToGrid w:val="0"/>
          <w:sz w:val="24"/>
        </w:rPr>
        <w:t xml:space="preserve"> zgodnie z</w:t>
      </w:r>
      <w:r w:rsidR="00A67010">
        <w:rPr>
          <w:rFonts w:ascii="Aptos" w:hAnsi="Aptos" w:cs="Calibri"/>
          <w:snapToGrid w:val="0"/>
          <w:sz w:val="24"/>
        </w:rPr>
        <w:t xml:space="preserve"> </w:t>
      </w:r>
      <w:r w:rsidR="0085483E" w:rsidRPr="00A67010">
        <w:rPr>
          <w:rFonts w:ascii="Aptos" w:hAnsi="Aptos" w:cs="Calibri"/>
          <w:snapToGrid w:val="0"/>
          <w:sz w:val="24"/>
        </w:rPr>
        <w:t xml:space="preserve">przepisami </w:t>
      </w:r>
      <w:r w:rsidRPr="00A67010">
        <w:rPr>
          <w:rFonts w:ascii="Aptos" w:hAnsi="Aptos" w:cs="Calibri"/>
          <w:snapToGrid w:val="0"/>
          <w:sz w:val="24"/>
        </w:rPr>
        <w:t>o</w:t>
      </w:r>
      <w:r w:rsidR="00A67010">
        <w:rPr>
          <w:rFonts w:ascii="Aptos" w:hAnsi="Aptos" w:cs="Calibri"/>
          <w:snapToGrid w:val="0"/>
          <w:sz w:val="24"/>
        </w:rPr>
        <w:t xml:space="preserve"> </w:t>
      </w:r>
      <w:r w:rsidRPr="00A67010">
        <w:rPr>
          <w:rFonts w:ascii="Aptos" w:hAnsi="Aptos" w:cs="Calibri"/>
          <w:snapToGrid w:val="0"/>
          <w:sz w:val="24"/>
        </w:rPr>
        <w:t>podatku od towarów i usług</w:t>
      </w:r>
      <w:r w:rsidR="00FD69F3" w:rsidRPr="00A67010">
        <w:rPr>
          <w:rFonts w:ascii="Aptos" w:hAnsi="Aptos" w:cs="Calibri"/>
          <w:snapToGrid w:val="0"/>
          <w:sz w:val="24"/>
        </w:rPr>
        <w:t>,</w:t>
      </w:r>
    </w:p>
    <w:p w14:paraId="15C62AEE" w14:textId="7A8A195C" w:rsidR="00E02360" w:rsidRPr="00A67010" w:rsidRDefault="00E02360" w:rsidP="00021BA1">
      <w:pPr>
        <w:widowControl w:val="0"/>
        <w:tabs>
          <w:tab w:val="left" w:pos="851"/>
        </w:tabs>
        <w:spacing w:line="360" w:lineRule="auto"/>
        <w:ind w:left="851" w:hanging="284"/>
        <w:jc w:val="left"/>
        <w:rPr>
          <w:rFonts w:ascii="Aptos" w:hAnsi="Aptos" w:cs="Calibri"/>
          <w:snapToGrid w:val="0"/>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A61549" w:rsidRPr="00A67010">
        <w:rPr>
          <w:rFonts w:ascii="Aptos" w:hAnsi="Aptos" w:cs="Calibri"/>
          <w:sz w:val="24"/>
        </w:rPr>
        <w:t xml:space="preserve"> </w:t>
      </w:r>
      <w:r w:rsidRPr="00A67010">
        <w:rPr>
          <w:rFonts w:ascii="Aptos" w:hAnsi="Aptos" w:cs="Calibri"/>
          <w:snapToGrid w:val="0"/>
          <w:sz w:val="24"/>
        </w:rPr>
        <w:t xml:space="preserve">prowadzi do powstania u </w:t>
      </w:r>
      <w:r w:rsidR="00630665" w:rsidRPr="00A67010">
        <w:rPr>
          <w:rFonts w:ascii="Aptos" w:hAnsi="Aptos" w:cs="Calibri"/>
          <w:snapToGrid w:val="0"/>
          <w:sz w:val="24"/>
        </w:rPr>
        <w:t xml:space="preserve">Centralnego Ośrodka Informatyki </w:t>
      </w:r>
      <w:r w:rsidR="00A67010">
        <w:rPr>
          <w:rFonts w:ascii="Aptos" w:hAnsi="Aptos" w:cs="Calibri"/>
          <w:snapToGrid w:val="0"/>
          <w:sz w:val="24"/>
        </w:rPr>
        <w:t xml:space="preserve">lub </w:t>
      </w:r>
      <w:r w:rsidR="00A67010" w:rsidRPr="00A67010">
        <w:rPr>
          <w:rFonts w:ascii="Aptos" w:hAnsi="Aptos" w:cs="Calibri"/>
          <w:snapToGrid w:val="0"/>
          <w:sz w:val="24"/>
        </w:rPr>
        <w:t>Jednostki</w:t>
      </w:r>
      <w:r w:rsidR="00630665">
        <w:rPr>
          <w:rFonts w:ascii="Aptos" w:hAnsi="Aptos" w:cs="Calibri"/>
          <w:snapToGrid w:val="0"/>
          <w:sz w:val="24"/>
        </w:rPr>
        <w:t xml:space="preserve"> </w:t>
      </w:r>
      <w:r w:rsidRPr="00A67010">
        <w:rPr>
          <w:rFonts w:ascii="Aptos" w:hAnsi="Aptos" w:cs="Calibri"/>
          <w:snapToGrid w:val="0"/>
          <w:sz w:val="24"/>
        </w:rPr>
        <w:t>obowiązku podatkowego zgodnie z</w:t>
      </w:r>
      <w:r w:rsidR="00A67010">
        <w:rPr>
          <w:rFonts w:ascii="Aptos" w:hAnsi="Aptos" w:cs="Calibri"/>
          <w:snapToGrid w:val="0"/>
          <w:sz w:val="24"/>
        </w:rPr>
        <w:t xml:space="preserve"> </w:t>
      </w:r>
      <w:r w:rsidRPr="00A67010">
        <w:rPr>
          <w:rFonts w:ascii="Aptos" w:hAnsi="Aptos" w:cs="Calibri"/>
          <w:snapToGrid w:val="0"/>
          <w:sz w:val="24"/>
        </w:rPr>
        <w:t>przepisami o podatku od towarów i usług i wskazujemy poniżej nazwę (rodzaj) towaru lub usługi, których dostawa lub świadczenie będzie prowadzić do jego powstania oraz wskazujemy ich wartość bez kwoty podatku:</w:t>
      </w:r>
    </w:p>
    <w:tbl>
      <w:tblPr>
        <w:tblW w:w="846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
        <w:gridCol w:w="3548"/>
        <w:gridCol w:w="1982"/>
        <w:gridCol w:w="2458"/>
      </w:tblGrid>
      <w:tr w:rsidR="00AD6031" w:rsidRPr="00E02360" w14:paraId="2A2403A5" w14:textId="77777777" w:rsidTr="00AD6031">
        <w:trPr>
          <w:trHeight w:val="678"/>
        </w:trPr>
        <w:tc>
          <w:tcPr>
            <w:tcW w:w="480" w:type="dxa"/>
            <w:shd w:val="pct12" w:color="auto" w:fill="auto"/>
            <w:vAlign w:val="center"/>
          </w:tcPr>
          <w:p w14:paraId="3756A02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Lp.</w:t>
            </w:r>
          </w:p>
        </w:tc>
        <w:tc>
          <w:tcPr>
            <w:tcW w:w="3548" w:type="dxa"/>
            <w:shd w:val="pct12" w:color="auto" w:fill="auto"/>
            <w:vAlign w:val="center"/>
          </w:tcPr>
          <w:p w14:paraId="114B8AD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Nazwa (rodzaj)</w:t>
            </w:r>
          </w:p>
        </w:tc>
        <w:tc>
          <w:tcPr>
            <w:tcW w:w="1982" w:type="dxa"/>
            <w:shd w:val="pct12" w:color="auto" w:fill="auto"/>
          </w:tcPr>
          <w:p w14:paraId="1A1AC95B"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p>
          <w:p w14:paraId="10AB5AB7"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 xml:space="preserve">Stawka podatku VAT </w:t>
            </w:r>
          </w:p>
        </w:tc>
        <w:tc>
          <w:tcPr>
            <w:tcW w:w="2458" w:type="dxa"/>
            <w:shd w:val="pct12" w:color="auto" w:fill="auto"/>
            <w:vAlign w:val="center"/>
          </w:tcPr>
          <w:p w14:paraId="18C3C9DE"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Wartość bez kwoty podatku</w:t>
            </w:r>
          </w:p>
        </w:tc>
      </w:tr>
      <w:tr w:rsidR="00AD6031" w:rsidRPr="00E02360" w14:paraId="1514685D" w14:textId="77777777" w:rsidTr="00AD6031">
        <w:tblPrEx>
          <w:tblCellMar>
            <w:left w:w="108" w:type="dxa"/>
            <w:right w:w="108" w:type="dxa"/>
          </w:tblCellMar>
        </w:tblPrEx>
        <w:trPr>
          <w:trHeight w:val="79"/>
        </w:trPr>
        <w:tc>
          <w:tcPr>
            <w:tcW w:w="480" w:type="dxa"/>
            <w:vAlign w:val="center"/>
          </w:tcPr>
          <w:p w14:paraId="42AC9B0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1.</w:t>
            </w:r>
          </w:p>
        </w:tc>
        <w:tc>
          <w:tcPr>
            <w:tcW w:w="3548" w:type="dxa"/>
            <w:vAlign w:val="center"/>
          </w:tcPr>
          <w:p w14:paraId="72C4E77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______________________</w:t>
            </w:r>
          </w:p>
        </w:tc>
        <w:tc>
          <w:tcPr>
            <w:tcW w:w="1982" w:type="dxa"/>
          </w:tcPr>
          <w:p w14:paraId="06F16EDF"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p>
        </w:tc>
        <w:tc>
          <w:tcPr>
            <w:tcW w:w="2458" w:type="dxa"/>
            <w:vAlign w:val="center"/>
          </w:tcPr>
          <w:p w14:paraId="773706FF"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 zł</w:t>
            </w:r>
          </w:p>
        </w:tc>
      </w:tr>
      <w:tr w:rsidR="00AD6031" w:rsidRPr="00E02360" w14:paraId="54752B63" w14:textId="77777777" w:rsidTr="00AD6031">
        <w:tblPrEx>
          <w:tblCellMar>
            <w:left w:w="108" w:type="dxa"/>
            <w:right w:w="108" w:type="dxa"/>
          </w:tblCellMar>
        </w:tblPrEx>
        <w:trPr>
          <w:trHeight w:val="551"/>
        </w:trPr>
        <w:tc>
          <w:tcPr>
            <w:tcW w:w="480" w:type="dxa"/>
            <w:vAlign w:val="center"/>
          </w:tcPr>
          <w:p w14:paraId="4AF477D9"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w:t>
            </w:r>
          </w:p>
        </w:tc>
        <w:tc>
          <w:tcPr>
            <w:tcW w:w="3548" w:type="dxa"/>
            <w:vAlign w:val="center"/>
          </w:tcPr>
          <w:p w14:paraId="1FA6A54A"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______________________</w:t>
            </w:r>
          </w:p>
        </w:tc>
        <w:tc>
          <w:tcPr>
            <w:tcW w:w="1982" w:type="dxa"/>
          </w:tcPr>
          <w:p w14:paraId="571FB91C"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p>
        </w:tc>
        <w:tc>
          <w:tcPr>
            <w:tcW w:w="2458" w:type="dxa"/>
            <w:vAlign w:val="center"/>
          </w:tcPr>
          <w:p w14:paraId="770D4DF8"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 zł</w:t>
            </w:r>
          </w:p>
        </w:tc>
      </w:tr>
    </w:tbl>
    <w:p w14:paraId="2B7E3AD2" w14:textId="77777777" w:rsidR="00AD6031" w:rsidRPr="00A67010" w:rsidRDefault="00AD6031" w:rsidP="00021BA1">
      <w:pPr>
        <w:widowControl w:val="0"/>
        <w:tabs>
          <w:tab w:val="left" w:pos="851"/>
        </w:tabs>
        <w:spacing w:line="360" w:lineRule="auto"/>
        <w:ind w:left="851" w:hanging="284"/>
        <w:jc w:val="left"/>
        <w:rPr>
          <w:rFonts w:ascii="Aptos" w:hAnsi="Aptos" w:cs="Calibri"/>
          <w:snapToGrid w:val="0"/>
          <w:sz w:val="24"/>
        </w:rPr>
      </w:pPr>
    </w:p>
    <w:p w14:paraId="5BC43E3C" w14:textId="446670F6"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j</w:t>
      </w:r>
      <w:r w:rsidR="00E02360" w:rsidRPr="00A67010">
        <w:rPr>
          <w:rFonts w:ascii="Aptos" w:eastAsia="Arial Unicode MS" w:hAnsi="Aptos" w:cs="Calibri"/>
          <w:sz w:val="24"/>
        </w:rPr>
        <w:t>estem/ nie jestem</w:t>
      </w:r>
      <w:r w:rsidR="00D21578" w:rsidRPr="00A67010">
        <w:rPr>
          <w:rStyle w:val="Odwoanieprzypisudolnego"/>
          <w:rFonts w:ascii="Aptos" w:eastAsia="Arial Unicode MS" w:hAnsi="Aptos" w:cs="Calibri"/>
          <w:sz w:val="24"/>
        </w:rPr>
        <w:footnoteReference w:id="5"/>
      </w:r>
      <w:r w:rsidR="00E02360" w:rsidRPr="00A67010">
        <w:rPr>
          <w:rFonts w:ascii="Aptos" w:eastAsia="Arial Unicode MS" w:hAnsi="Aptos" w:cs="Calibri"/>
          <w:sz w:val="24"/>
        </w:rPr>
        <w:t xml:space="preserve"> czynnym podatnikiem podatku VAT,</w:t>
      </w:r>
    </w:p>
    <w:p w14:paraId="1294625C" w14:textId="469F1949"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napToGrid w:val="0"/>
          <w:sz w:val="24"/>
        </w:rPr>
        <w:t>w</w:t>
      </w:r>
      <w:r w:rsidR="00E02360" w:rsidRPr="00A67010">
        <w:rPr>
          <w:rFonts w:ascii="Aptos" w:eastAsia="Arial Unicode MS" w:hAnsi="Aptos" w:cs="Calibri"/>
          <w:snapToGrid w:val="0"/>
          <w:sz w:val="24"/>
        </w:rPr>
        <w:t>adium wpłacone w pieniądzu należy zwrócić na rachunek bankowy prowadzony w banku</w:t>
      </w:r>
      <w:r w:rsidR="00D21578" w:rsidRPr="00A67010">
        <w:rPr>
          <w:rStyle w:val="Odwoanieprzypisudolnego"/>
          <w:rFonts w:ascii="Aptos" w:eastAsia="Arial Unicode MS" w:hAnsi="Aptos" w:cs="Calibri"/>
          <w:snapToGrid w:val="0"/>
          <w:sz w:val="24"/>
        </w:rPr>
        <w:footnoteReference w:id="6"/>
      </w:r>
      <w:r w:rsidR="00E02360" w:rsidRPr="00A67010">
        <w:rPr>
          <w:rFonts w:ascii="Aptos" w:eastAsia="Arial Unicode MS" w:hAnsi="Aptos" w:cs="Calibri"/>
          <w:snapToGrid w:val="0"/>
          <w:sz w:val="24"/>
        </w:rPr>
        <w:t>:</w:t>
      </w:r>
    </w:p>
    <w:p w14:paraId="618E1FBD" w14:textId="66C8970F"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napToGrid w:val="0"/>
          <w:sz w:val="24"/>
        </w:rPr>
        <w:t>____________________________</w:t>
      </w:r>
      <w:r w:rsidR="007E4E86" w:rsidRPr="00A67010">
        <w:rPr>
          <w:rFonts w:ascii="Aptos" w:eastAsia="Arial Unicode MS" w:hAnsi="Aptos" w:cs="Calibri"/>
          <w:snapToGrid w:val="0"/>
          <w:sz w:val="24"/>
        </w:rPr>
        <w:t>______________</w:t>
      </w:r>
      <w:r w:rsidRPr="00A67010">
        <w:rPr>
          <w:rFonts w:ascii="Aptos" w:eastAsia="Arial Unicode MS" w:hAnsi="Aptos" w:cs="Calibri"/>
          <w:snapToGrid w:val="0"/>
          <w:sz w:val="24"/>
        </w:rPr>
        <w:t>__</w:t>
      </w:r>
    </w:p>
    <w:p w14:paraId="246477F8" w14:textId="643E4BF1"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napToGrid w:val="0"/>
          <w:sz w:val="24"/>
        </w:rPr>
        <w:t>Nr rachunku: __________________</w:t>
      </w:r>
      <w:r w:rsidR="007E4E86" w:rsidRPr="00A67010">
        <w:rPr>
          <w:rFonts w:ascii="Aptos" w:eastAsia="Arial Unicode MS" w:hAnsi="Aptos" w:cs="Calibri"/>
          <w:snapToGrid w:val="0"/>
          <w:sz w:val="24"/>
        </w:rPr>
        <w:t>__________________________</w:t>
      </w:r>
      <w:r w:rsidRPr="00A67010">
        <w:rPr>
          <w:rFonts w:ascii="Aptos" w:eastAsia="Arial Unicode MS" w:hAnsi="Aptos" w:cs="Calibri"/>
          <w:snapToGrid w:val="0"/>
          <w:sz w:val="24"/>
        </w:rPr>
        <w:t>__________________</w:t>
      </w:r>
    </w:p>
    <w:p w14:paraId="6C965604" w14:textId="27C2E716"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ni</w:t>
      </w:r>
      <w:r w:rsidR="00E96549" w:rsidRPr="00A67010">
        <w:rPr>
          <w:rFonts w:ascii="Aptos" w:eastAsia="Arial Unicode MS" w:hAnsi="Aptos" w:cs="Calibri"/>
          <w:sz w:val="24"/>
        </w:rPr>
        <w:t>niejsze zamówienie</w:t>
      </w:r>
      <w:r w:rsidR="00D21578" w:rsidRPr="00A67010">
        <w:rPr>
          <w:rStyle w:val="Odwoanieprzypisudolnego"/>
          <w:rFonts w:ascii="Aptos" w:eastAsia="Arial Unicode MS" w:hAnsi="Aptos" w:cs="Calibri"/>
          <w:sz w:val="24"/>
        </w:rPr>
        <w:footnoteReference w:id="7"/>
      </w:r>
      <w:r w:rsidR="00E02360" w:rsidRPr="00A67010">
        <w:rPr>
          <w:rFonts w:ascii="Aptos" w:eastAsia="Arial Unicode MS" w:hAnsi="Aptos" w:cs="Calibri"/>
          <w:sz w:val="24"/>
        </w:rPr>
        <w:t>:</w:t>
      </w:r>
    </w:p>
    <w:p w14:paraId="5E6ED003" w14:textId="64360533" w:rsidR="00E02360" w:rsidRPr="00A67010" w:rsidRDefault="00D21578" w:rsidP="00021BA1">
      <w:pPr>
        <w:widowControl w:val="0"/>
        <w:tabs>
          <w:tab w:val="num" w:pos="851"/>
        </w:tabs>
        <w:suppressAutoHyphens/>
        <w:spacing w:line="360" w:lineRule="auto"/>
        <w:ind w:left="851"/>
        <w:jc w:val="left"/>
        <w:rPr>
          <w:rFonts w:ascii="Aptos" w:eastAsia="Arial Unicode MS" w:hAnsi="Aptos" w:cs="Calibri"/>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Pr="00A67010">
        <w:rPr>
          <w:rFonts w:ascii="Aptos" w:hAnsi="Aptos" w:cs="Calibri"/>
          <w:sz w:val="24"/>
        </w:rPr>
        <w:t xml:space="preserve"> </w:t>
      </w:r>
      <w:r w:rsidR="00E96549" w:rsidRPr="00A67010">
        <w:rPr>
          <w:rFonts w:ascii="Aptos" w:eastAsia="Arial Unicode MS" w:hAnsi="Aptos" w:cs="Calibri"/>
          <w:sz w:val="24"/>
        </w:rPr>
        <w:t xml:space="preserve">w całości </w:t>
      </w:r>
      <w:r w:rsidR="00E02360" w:rsidRPr="00A67010">
        <w:rPr>
          <w:rFonts w:ascii="Aptos" w:eastAsia="Arial Unicode MS" w:hAnsi="Aptos" w:cs="Calibri"/>
          <w:sz w:val="24"/>
        </w:rPr>
        <w:t>wykonam siłami własnymi,</w:t>
      </w:r>
    </w:p>
    <w:p w14:paraId="5C2EE6F8" w14:textId="4227735F" w:rsidR="00E02360" w:rsidRPr="00A67010" w:rsidRDefault="00D21578" w:rsidP="00021BA1">
      <w:pPr>
        <w:widowControl w:val="0"/>
        <w:tabs>
          <w:tab w:val="num" w:pos="851"/>
        </w:tabs>
        <w:suppressAutoHyphens/>
        <w:spacing w:line="360" w:lineRule="auto"/>
        <w:ind w:left="851"/>
        <w:jc w:val="left"/>
        <w:rPr>
          <w:rFonts w:ascii="Aptos" w:eastAsia="Arial Unicode MS" w:hAnsi="Aptos" w:cs="Calibri"/>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A61549" w:rsidRPr="00A67010">
        <w:rPr>
          <w:rFonts w:ascii="Aptos" w:hAnsi="Aptos" w:cs="Calibri"/>
          <w:sz w:val="24"/>
        </w:rPr>
        <w:t xml:space="preserve"> </w:t>
      </w:r>
      <w:r w:rsidR="00E02360" w:rsidRPr="00A67010">
        <w:rPr>
          <w:rFonts w:ascii="Aptos" w:eastAsia="Arial Unicode MS" w:hAnsi="Aptos" w:cs="Calibri"/>
          <w:sz w:val="24"/>
        </w:rPr>
        <w:t>zaangażuję podwykonawców do realizacji przedmiotu zamówienia:</w:t>
      </w:r>
    </w:p>
    <w:p w14:paraId="0E5F96CE" w14:textId="1D8BCCC7" w:rsidR="00E02360" w:rsidRPr="00A67010" w:rsidRDefault="006D76C1"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z w:val="24"/>
        </w:rPr>
        <w:t xml:space="preserve">i wskazuję </w:t>
      </w:r>
      <w:r w:rsidR="00E96549" w:rsidRPr="00A67010">
        <w:rPr>
          <w:rFonts w:ascii="Aptos" w:eastAsia="Arial Unicode MS" w:hAnsi="Aptos" w:cs="Calibri"/>
          <w:sz w:val="24"/>
        </w:rPr>
        <w:t>c</w:t>
      </w:r>
      <w:r w:rsidR="00E02360" w:rsidRPr="00A67010">
        <w:rPr>
          <w:rFonts w:ascii="Aptos" w:eastAsia="Arial Unicode MS" w:hAnsi="Aptos" w:cs="Calibri"/>
          <w:sz w:val="24"/>
        </w:rPr>
        <w:t>zęści zamówienia, którą zamierza</w:t>
      </w:r>
      <w:r w:rsidRPr="00A67010">
        <w:rPr>
          <w:rFonts w:ascii="Aptos" w:eastAsia="Arial Unicode MS" w:hAnsi="Aptos" w:cs="Calibri"/>
          <w:sz w:val="24"/>
        </w:rPr>
        <w:t>m</w:t>
      </w:r>
      <w:r w:rsidR="00E02360" w:rsidRPr="00A67010">
        <w:rPr>
          <w:rFonts w:ascii="Aptos" w:eastAsia="Arial Unicode MS" w:hAnsi="Aptos" w:cs="Calibri"/>
          <w:sz w:val="24"/>
        </w:rPr>
        <w:t xml:space="preserve"> </w:t>
      </w:r>
      <w:r w:rsidR="00AF2D8F" w:rsidRPr="00A67010">
        <w:rPr>
          <w:rFonts w:ascii="Aptos" w:eastAsia="Arial Unicode MS" w:hAnsi="Aptos" w:cs="Calibri"/>
          <w:sz w:val="24"/>
        </w:rPr>
        <w:t>powierzyć</w:t>
      </w:r>
      <w:r w:rsidR="00E02360" w:rsidRPr="00A67010">
        <w:rPr>
          <w:rFonts w:ascii="Aptos" w:eastAsia="Arial Unicode MS" w:hAnsi="Aptos" w:cs="Calibri"/>
          <w:sz w:val="24"/>
        </w:rPr>
        <w:t xml:space="preserve"> podwykonawcy:</w:t>
      </w:r>
    </w:p>
    <w:p w14:paraId="04292718" w14:textId="416CF0FA"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z w:val="24"/>
        </w:rPr>
        <w:t>__________________________________________________________________________________</w:t>
      </w:r>
      <w:r w:rsidR="00D25ECA" w:rsidRPr="00A67010">
        <w:rPr>
          <w:rFonts w:ascii="Aptos" w:eastAsia="Arial Unicode MS" w:hAnsi="Aptos" w:cs="Calibri"/>
          <w:sz w:val="24"/>
        </w:rPr>
        <w:t>_</w:t>
      </w:r>
    </w:p>
    <w:p w14:paraId="39CD776C" w14:textId="3F8773A6" w:rsidR="00E02360" w:rsidRPr="00A67010" w:rsidRDefault="00E96549"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d</w:t>
      </w:r>
      <w:r w:rsidR="00E02360" w:rsidRPr="00A67010">
        <w:rPr>
          <w:rFonts w:ascii="Aptos" w:eastAsia="Arial Unicode MS" w:hAnsi="Aptos" w:cs="Calibri"/>
          <w:sz w:val="24"/>
        </w:rPr>
        <w:t xml:space="preserve">ane rejestrowe podwykonawców, którym </w:t>
      </w:r>
      <w:r w:rsidR="006D76C1" w:rsidRPr="00A67010">
        <w:rPr>
          <w:rFonts w:ascii="Aptos" w:eastAsia="Arial Unicode MS" w:hAnsi="Aptos" w:cs="Calibri"/>
          <w:sz w:val="24"/>
        </w:rPr>
        <w:t xml:space="preserve">zamierzam </w:t>
      </w:r>
      <w:r w:rsidR="00E02360" w:rsidRPr="00A67010">
        <w:rPr>
          <w:rFonts w:ascii="Aptos" w:eastAsia="Arial Unicode MS" w:hAnsi="Aptos" w:cs="Calibri"/>
          <w:sz w:val="24"/>
        </w:rPr>
        <w:t>powierzy</w:t>
      </w:r>
      <w:r w:rsidR="006D76C1" w:rsidRPr="00A67010">
        <w:rPr>
          <w:rFonts w:ascii="Aptos" w:eastAsia="Arial Unicode MS" w:hAnsi="Aptos" w:cs="Calibri"/>
          <w:sz w:val="24"/>
        </w:rPr>
        <w:t>ć</w:t>
      </w:r>
      <w:r w:rsidR="00E02360" w:rsidRPr="00A67010">
        <w:rPr>
          <w:rFonts w:ascii="Aptos" w:eastAsia="Arial Unicode MS" w:hAnsi="Aptos" w:cs="Calibri"/>
          <w:sz w:val="24"/>
        </w:rPr>
        <w:t xml:space="preserve"> realizację części zamówienia, o których mowa w pkt. 4.</w:t>
      </w:r>
      <w:r w:rsidR="00D11D26" w:rsidRPr="00A67010">
        <w:rPr>
          <w:rFonts w:ascii="Aptos" w:eastAsia="Arial Unicode MS" w:hAnsi="Aptos" w:cs="Calibri"/>
          <w:sz w:val="24"/>
        </w:rPr>
        <w:t>1</w:t>
      </w:r>
      <w:r w:rsidR="00D22158" w:rsidRPr="00A67010">
        <w:rPr>
          <w:rFonts w:ascii="Aptos" w:eastAsia="Arial Unicode MS" w:hAnsi="Aptos" w:cs="Calibri"/>
          <w:sz w:val="24"/>
        </w:rPr>
        <w:t>3</w:t>
      </w:r>
      <w:r w:rsidR="00AF2D8F" w:rsidRPr="00A67010">
        <w:rPr>
          <w:rStyle w:val="Odwoanieprzypisudolnego"/>
          <w:rFonts w:ascii="Aptos" w:eastAsia="Arial Unicode MS" w:hAnsi="Aptos" w:cs="Calibri"/>
          <w:sz w:val="24"/>
        </w:rPr>
        <w:footnoteReference w:id="8"/>
      </w:r>
      <w:r w:rsidRPr="00A67010">
        <w:rPr>
          <w:rFonts w:ascii="Aptos" w:eastAsia="Arial Unicode MS" w:hAnsi="Aptos" w:cs="Calibri"/>
          <w:sz w:val="24"/>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2186"/>
        <w:gridCol w:w="2542"/>
        <w:gridCol w:w="2067"/>
        <w:gridCol w:w="1095"/>
      </w:tblGrid>
      <w:tr w:rsidR="00E02360" w:rsidRPr="00E02360" w14:paraId="6C4D9C56" w14:textId="77777777" w:rsidTr="0019662B">
        <w:trPr>
          <w:cantSplit/>
        </w:trPr>
        <w:tc>
          <w:tcPr>
            <w:tcW w:w="346" w:type="pct"/>
            <w:shd w:val="clear" w:color="auto" w:fill="BFBFBF"/>
            <w:vAlign w:val="center"/>
          </w:tcPr>
          <w:p w14:paraId="1A6B2A73"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Lp.</w:t>
            </w:r>
          </w:p>
        </w:tc>
        <w:tc>
          <w:tcPr>
            <w:tcW w:w="1379" w:type="pct"/>
            <w:shd w:val="clear" w:color="auto" w:fill="BFBFBF"/>
            <w:vAlign w:val="center"/>
          </w:tcPr>
          <w:p w14:paraId="1C484ACE"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Nazwa(y) podwykonawcy(ów)</w:t>
            </w:r>
          </w:p>
        </w:tc>
        <w:tc>
          <w:tcPr>
            <w:tcW w:w="1034" w:type="pct"/>
            <w:shd w:val="clear" w:color="auto" w:fill="BFBFBF"/>
            <w:vAlign w:val="center"/>
          </w:tcPr>
          <w:p w14:paraId="1C6A9030"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Adres(y) siedziby </w:t>
            </w:r>
            <w:r w:rsidRPr="00A67010">
              <w:rPr>
                <w:rFonts w:ascii="Aptos" w:eastAsia="Arial Unicode MS" w:hAnsi="Aptos" w:cs="Calibri"/>
                <w:caps/>
                <w:sz w:val="24"/>
              </w:rPr>
              <w:t>podwykonawcy</w:t>
            </w:r>
            <w:r w:rsidRPr="00A67010">
              <w:rPr>
                <w:rFonts w:ascii="Aptos" w:eastAsia="Arial Unicode MS" w:hAnsi="Aptos" w:cs="Calibri"/>
                <w:sz w:val="24"/>
              </w:rPr>
              <w:t>(ów)</w:t>
            </w:r>
          </w:p>
        </w:tc>
        <w:tc>
          <w:tcPr>
            <w:tcW w:w="1464" w:type="pct"/>
            <w:shd w:val="clear" w:color="auto" w:fill="BFBFBF"/>
            <w:vAlign w:val="center"/>
          </w:tcPr>
          <w:p w14:paraId="3F2A42A0"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Numer wpisu do odpowiedniego rejestru – KRS </w:t>
            </w:r>
          </w:p>
          <w:p w14:paraId="534ACF03"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lub datę rozpoczęcia działalności z</w:t>
            </w:r>
          </w:p>
          <w:p w14:paraId="77F48C97"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CEIDG</w:t>
            </w:r>
          </w:p>
        </w:tc>
        <w:tc>
          <w:tcPr>
            <w:tcW w:w="777" w:type="pct"/>
            <w:shd w:val="clear" w:color="auto" w:fill="BFBFBF"/>
            <w:vAlign w:val="center"/>
          </w:tcPr>
          <w:p w14:paraId="7BC26946"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NIP oraz Regon</w:t>
            </w:r>
          </w:p>
        </w:tc>
      </w:tr>
      <w:tr w:rsidR="00E02360" w:rsidRPr="00E02360" w14:paraId="3CAF8DBD" w14:textId="77777777" w:rsidTr="0019662B">
        <w:trPr>
          <w:cantSplit/>
        </w:trPr>
        <w:tc>
          <w:tcPr>
            <w:tcW w:w="346" w:type="pct"/>
            <w:vAlign w:val="center"/>
          </w:tcPr>
          <w:p w14:paraId="78737D75" w14:textId="77777777" w:rsidR="00E02360" w:rsidRPr="00A67010" w:rsidRDefault="00E02360" w:rsidP="00021BA1">
            <w:pPr>
              <w:widowControl w:val="0"/>
              <w:numPr>
                <w:ilvl w:val="0"/>
                <w:numId w:val="20"/>
              </w:numPr>
              <w:suppressAutoHyphens/>
              <w:spacing w:line="360" w:lineRule="auto"/>
              <w:ind w:left="284"/>
              <w:jc w:val="left"/>
              <w:rPr>
                <w:rFonts w:ascii="Aptos" w:eastAsia="Arial Unicode MS" w:hAnsi="Aptos" w:cs="Calibri"/>
                <w:sz w:val="24"/>
              </w:rPr>
            </w:pPr>
          </w:p>
        </w:tc>
        <w:tc>
          <w:tcPr>
            <w:tcW w:w="1379" w:type="pct"/>
            <w:vAlign w:val="center"/>
          </w:tcPr>
          <w:p w14:paraId="01A0F934"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034" w:type="pct"/>
            <w:vAlign w:val="center"/>
          </w:tcPr>
          <w:p w14:paraId="1784F192"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464" w:type="pct"/>
            <w:vAlign w:val="center"/>
          </w:tcPr>
          <w:p w14:paraId="623431EC"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777" w:type="pct"/>
            <w:vAlign w:val="center"/>
          </w:tcPr>
          <w:p w14:paraId="5AF323C1"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r w:rsidR="00E02360" w:rsidRPr="00E02360" w14:paraId="25E27217" w14:textId="77777777" w:rsidTr="0019662B">
        <w:trPr>
          <w:cantSplit/>
        </w:trPr>
        <w:tc>
          <w:tcPr>
            <w:tcW w:w="346" w:type="pct"/>
            <w:vAlign w:val="center"/>
          </w:tcPr>
          <w:p w14:paraId="35DD5158" w14:textId="77777777" w:rsidR="00E02360" w:rsidRPr="00A67010" w:rsidRDefault="00E02360" w:rsidP="00021BA1">
            <w:pPr>
              <w:widowControl w:val="0"/>
              <w:numPr>
                <w:ilvl w:val="0"/>
                <w:numId w:val="20"/>
              </w:numPr>
              <w:suppressAutoHyphens/>
              <w:spacing w:line="360" w:lineRule="auto"/>
              <w:ind w:left="284"/>
              <w:jc w:val="left"/>
              <w:rPr>
                <w:rFonts w:ascii="Aptos" w:eastAsia="Arial Unicode MS" w:hAnsi="Aptos" w:cs="Calibri"/>
                <w:sz w:val="24"/>
              </w:rPr>
            </w:pPr>
          </w:p>
        </w:tc>
        <w:tc>
          <w:tcPr>
            <w:tcW w:w="1379" w:type="pct"/>
            <w:vAlign w:val="center"/>
          </w:tcPr>
          <w:p w14:paraId="068673F7"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034" w:type="pct"/>
            <w:vAlign w:val="center"/>
          </w:tcPr>
          <w:p w14:paraId="6F1B79C8"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464" w:type="pct"/>
            <w:vAlign w:val="center"/>
          </w:tcPr>
          <w:p w14:paraId="0C1BF08F"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777" w:type="pct"/>
            <w:vAlign w:val="center"/>
          </w:tcPr>
          <w:p w14:paraId="3B6B7E8B"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bl>
    <w:p w14:paraId="526EF9AD" w14:textId="12B157F4" w:rsidR="00E02360" w:rsidRPr="00A67010" w:rsidRDefault="00E02360"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Oświadczam</w:t>
      </w:r>
      <w:r w:rsidR="006D76C1" w:rsidRPr="00A67010">
        <w:rPr>
          <w:rFonts w:ascii="Aptos" w:eastAsia="Arial Unicode MS" w:hAnsi="Aptos" w:cs="Calibri"/>
          <w:sz w:val="24"/>
        </w:rPr>
        <w:t>/</w:t>
      </w:r>
      <w:r w:rsidRPr="00A67010">
        <w:rPr>
          <w:rFonts w:ascii="Aptos" w:eastAsia="Arial Unicode MS" w:hAnsi="Aptos" w:cs="Calibri"/>
          <w:sz w:val="24"/>
        </w:rPr>
        <w:t xml:space="preserve">y, że </w:t>
      </w:r>
      <w:r w:rsidR="005316C1" w:rsidRPr="00A67010">
        <w:rPr>
          <w:rFonts w:ascii="Aptos" w:eastAsia="Arial Unicode MS" w:hAnsi="Aptos" w:cs="Calibri"/>
          <w:sz w:val="24"/>
        </w:rPr>
        <w:t>zastrzegamy/</w:t>
      </w:r>
      <w:r w:rsidR="008F4E76" w:rsidRPr="00A67010">
        <w:rPr>
          <w:rFonts w:ascii="Aptos" w:eastAsia="Arial Unicode MS" w:hAnsi="Aptos" w:cs="Calibri"/>
          <w:sz w:val="24"/>
        </w:rPr>
        <w:t>nie zastrzegamy</w:t>
      </w:r>
      <w:r w:rsidR="00F95D07" w:rsidRPr="00A67010">
        <w:rPr>
          <w:rFonts w:ascii="Aptos" w:eastAsia="Arial Unicode MS" w:hAnsi="Aptos"/>
          <w:sz w:val="24"/>
          <w:vertAlign w:val="superscript"/>
        </w:rPr>
        <w:footnoteReference w:id="9"/>
      </w:r>
      <w:r w:rsidR="008F4E76" w:rsidRPr="00A67010">
        <w:rPr>
          <w:rFonts w:ascii="Aptos" w:eastAsia="Arial Unicode MS" w:hAnsi="Aptos" w:cs="Calibri"/>
          <w:sz w:val="24"/>
        </w:rPr>
        <w:t xml:space="preserve"> </w:t>
      </w:r>
      <w:r w:rsidR="000549EA" w:rsidRPr="00A67010">
        <w:rPr>
          <w:rFonts w:ascii="Aptos" w:eastAsia="Arial Unicode MS" w:hAnsi="Aptos" w:cs="Calibri"/>
          <w:sz w:val="24"/>
        </w:rPr>
        <w:t xml:space="preserve">części oferty jako tajemnica przedsiębiorstwa, </w:t>
      </w:r>
      <w:r w:rsidR="00483364" w:rsidRPr="00A67010">
        <w:rPr>
          <w:rFonts w:ascii="Aptos" w:eastAsia="Arial Unicode MS" w:hAnsi="Aptos" w:cs="Calibri"/>
          <w:sz w:val="24"/>
        </w:rPr>
        <w:t>w </w:t>
      </w:r>
      <w:r w:rsidR="000549EA" w:rsidRPr="00A67010">
        <w:rPr>
          <w:rFonts w:ascii="Aptos" w:eastAsia="Arial Unicode MS" w:hAnsi="Aptos" w:cs="Calibri"/>
          <w:sz w:val="24"/>
        </w:rPr>
        <w:t xml:space="preserve">rozumieniu ustawy z dnia 16 kwietnia 1993 r. o zwalczaniu nieuczciwej konkurencji (tekst jednolity: Dz.U. z </w:t>
      </w:r>
      <w:r w:rsidR="00C00AA4" w:rsidRPr="00A67010">
        <w:rPr>
          <w:rFonts w:ascii="Aptos" w:eastAsia="Arial Unicode MS" w:hAnsi="Aptos" w:cs="Calibri"/>
          <w:sz w:val="24"/>
        </w:rPr>
        <w:t>202</w:t>
      </w:r>
      <w:r w:rsidR="00C00AA4">
        <w:rPr>
          <w:rFonts w:ascii="Aptos" w:eastAsia="Arial Unicode MS" w:hAnsi="Aptos" w:cs="Calibri"/>
          <w:sz w:val="24"/>
        </w:rPr>
        <w:t>2</w:t>
      </w:r>
      <w:r w:rsidR="00C00AA4" w:rsidRPr="00A67010">
        <w:rPr>
          <w:rFonts w:ascii="Aptos" w:eastAsia="Arial Unicode MS" w:hAnsi="Aptos" w:cs="Calibri"/>
          <w:sz w:val="24"/>
        </w:rPr>
        <w:t xml:space="preserve"> </w:t>
      </w:r>
      <w:r w:rsidR="000549EA" w:rsidRPr="00A67010">
        <w:rPr>
          <w:rFonts w:ascii="Aptos" w:eastAsia="Arial Unicode MS" w:hAnsi="Aptos" w:cs="Calibri"/>
          <w:sz w:val="24"/>
        </w:rPr>
        <w:t xml:space="preserve">r., poz. </w:t>
      </w:r>
      <w:r w:rsidR="00C00AA4" w:rsidRPr="00A67010">
        <w:rPr>
          <w:rFonts w:ascii="Aptos" w:eastAsia="Arial Unicode MS" w:hAnsi="Aptos" w:cs="Calibri"/>
          <w:sz w:val="24"/>
        </w:rPr>
        <w:t>1</w:t>
      </w:r>
      <w:r w:rsidR="00C00AA4">
        <w:rPr>
          <w:rFonts w:ascii="Aptos" w:eastAsia="Arial Unicode MS" w:hAnsi="Aptos" w:cs="Calibri"/>
          <w:sz w:val="24"/>
        </w:rPr>
        <w:t>1233</w:t>
      </w:r>
      <w:r w:rsidR="00513151" w:rsidRPr="00A67010">
        <w:rPr>
          <w:rFonts w:ascii="Aptos" w:eastAsia="Arial Unicode MS" w:hAnsi="Aptos" w:cs="Calibri"/>
          <w:sz w:val="24"/>
        </w:rPr>
        <w:t xml:space="preserve">, z </w:t>
      </w:r>
      <w:proofErr w:type="spellStart"/>
      <w:r w:rsidR="00513151" w:rsidRPr="00A67010">
        <w:rPr>
          <w:rFonts w:ascii="Aptos" w:eastAsia="Arial Unicode MS" w:hAnsi="Aptos" w:cs="Calibri"/>
          <w:sz w:val="24"/>
        </w:rPr>
        <w:t>późn</w:t>
      </w:r>
      <w:proofErr w:type="spellEnd"/>
      <w:r w:rsidR="00513151" w:rsidRPr="00A67010">
        <w:rPr>
          <w:rFonts w:ascii="Aptos" w:eastAsia="Arial Unicode MS" w:hAnsi="Aptos" w:cs="Calibri"/>
          <w:sz w:val="24"/>
        </w:rPr>
        <w:t>. zm.</w:t>
      </w:r>
      <w:r w:rsidR="000549EA" w:rsidRPr="00A67010">
        <w:rPr>
          <w:rFonts w:ascii="Aptos" w:eastAsia="Arial Unicode MS" w:hAnsi="Aptos" w:cs="Calibri"/>
          <w:sz w:val="24"/>
        </w:rPr>
        <w:t xml:space="preserve">) i w związku z tym </w:t>
      </w:r>
      <w:r w:rsidRPr="00A67010">
        <w:rPr>
          <w:rFonts w:ascii="Aptos" w:eastAsia="Arial Unicode MS" w:hAnsi="Aptos" w:cs="Calibri"/>
          <w:sz w:val="24"/>
        </w:rPr>
        <w:t xml:space="preserve">informacje zawarte </w:t>
      </w:r>
      <w:r w:rsidR="00353E38" w:rsidRPr="00A67010">
        <w:rPr>
          <w:rFonts w:ascii="Aptos" w:eastAsia="Arial Unicode MS" w:hAnsi="Aptos" w:cs="Calibri"/>
          <w:sz w:val="24"/>
        </w:rPr>
        <w:t>w</w:t>
      </w:r>
      <w:r w:rsidR="00472507" w:rsidRPr="00A67010">
        <w:rPr>
          <w:rFonts w:ascii="Aptos" w:eastAsia="Arial Unicode MS" w:hAnsi="Aptos" w:cs="Calibri"/>
          <w:sz w:val="24"/>
        </w:rPr>
        <w:t xml:space="preserve"> </w:t>
      </w:r>
      <w:r w:rsidR="004C0222" w:rsidRPr="00A67010">
        <w:rPr>
          <w:rFonts w:ascii="Aptos" w:eastAsia="Arial Unicode MS" w:hAnsi="Aptos" w:cs="Calibri"/>
          <w:sz w:val="24"/>
        </w:rPr>
        <w:t>plikach…………………</w:t>
      </w:r>
      <w:r w:rsidR="004C0222" w:rsidRPr="00A67010">
        <w:rPr>
          <w:rFonts w:ascii="Aptos" w:eastAsia="Arial Unicode MS" w:hAnsi="Aptos" w:cs="Calibri"/>
          <w:sz w:val="24"/>
          <w:vertAlign w:val="superscript"/>
        </w:rPr>
        <w:t xml:space="preserve"> </w:t>
      </w:r>
      <w:r w:rsidRPr="00A67010">
        <w:rPr>
          <w:rFonts w:ascii="Aptos" w:eastAsia="Arial Unicode MS" w:hAnsi="Aptos" w:cs="Calibri"/>
          <w:sz w:val="24"/>
        </w:rPr>
        <w:t xml:space="preserve">stanowią tajemnicę przedsiębiorstwa w rozumieniu </w:t>
      </w:r>
      <w:r w:rsidR="00483364" w:rsidRPr="00A67010">
        <w:rPr>
          <w:rFonts w:ascii="Aptos" w:eastAsia="Arial Unicode MS" w:hAnsi="Aptos" w:cs="Calibri"/>
          <w:sz w:val="24"/>
        </w:rPr>
        <w:t>ww. przepisów</w:t>
      </w:r>
      <w:r w:rsidRPr="00A67010">
        <w:rPr>
          <w:rFonts w:ascii="Aptos" w:eastAsia="Arial Unicode MS" w:hAnsi="Aptos" w:cs="Calibri"/>
          <w:sz w:val="24"/>
        </w:rPr>
        <w:t>.</w:t>
      </w:r>
      <w:r w:rsidR="00483364" w:rsidRPr="00A67010">
        <w:rPr>
          <w:rFonts w:ascii="Aptos" w:eastAsia="Arial Unicode MS" w:hAnsi="Aptos" w:cs="Calibri"/>
          <w:sz w:val="24"/>
        </w:rPr>
        <w:t xml:space="preserve"> </w:t>
      </w:r>
      <w:r w:rsidRPr="00A67010">
        <w:rPr>
          <w:rFonts w:ascii="Aptos" w:eastAsia="Arial Unicode MS" w:hAnsi="Aptos" w:cs="Calibri"/>
          <w:sz w:val="24"/>
        </w:rPr>
        <w:t xml:space="preserve">Pozostałe </w:t>
      </w:r>
      <w:r w:rsidR="004C0222" w:rsidRPr="00A67010">
        <w:rPr>
          <w:rFonts w:ascii="Aptos" w:eastAsia="Arial Unicode MS" w:hAnsi="Aptos" w:cs="Calibri"/>
          <w:sz w:val="24"/>
        </w:rPr>
        <w:t>częś</w:t>
      </w:r>
      <w:r w:rsidR="00472507" w:rsidRPr="00A67010">
        <w:rPr>
          <w:rFonts w:ascii="Aptos" w:eastAsia="Arial Unicode MS" w:hAnsi="Aptos" w:cs="Calibri"/>
          <w:sz w:val="24"/>
        </w:rPr>
        <w:t>ci</w:t>
      </w:r>
      <w:r w:rsidR="004C0222" w:rsidRPr="00A67010">
        <w:rPr>
          <w:rFonts w:ascii="Aptos" w:eastAsia="Arial Unicode MS" w:hAnsi="Aptos" w:cs="Calibri"/>
          <w:sz w:val="24"/>
        </w:rPr>
        <w:t xml:space="preserve"> </w:t>
      </w:r>
      <w:r w:rsidRPr="00A67010">
        <w:rPr>
          <w:rFonts w:ascii="Aptos" w:eastAsia="Arial Unicode MS" w:hAnsi="Aptos" w:cs="Calibri"/>
          <w:sz w:val="24"/>
        </w:rPr>
        <w:t xml:space="preserve">oferty oraz </w:t>
      </w:r>
      <w:r w:rsidR="00472507" w:rsidRPr="00A67010">
        <w:rPr>
          <w:rFonts w:ascii="Aptos" w:eastAsia="Arial Unicode MS" w:hAnsi="Aptos" w:cs="Calibri"/>
          <w:sz w:val="24"/>
        </w:rPr>
        <w:t xml:space="preserve">załączniki </w:t>
      </w:r>
      <w:r w:rsidRPr="00A67010">
        <w:rPr>
          <w:rFonts w:ascii="Aptos" w:eastAsia="Arial Unicode MS" w:hAnsi="Aptos" w:cs="Calibri"/>
          <w:sz w:val="24"/>
        </w:rPr>
        <w:t>do niej są jawne i nie zawierają informacji stanowiących tajemnicę przedsiębiorstwa.</w:t>
      </w:r>
    </w:p>
    <w:p w14:paraId="6F63EF74" w14:textId="1EFBCE98" w:rsidR="00F657D4" w:rsidRPr="00A67010" w:rsidRDefault="00F657D4"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Oświadczam/y, że zapoznaliśmy się z Klauzulą Informacyjną </w:t>
      </w:r>
      <w:r w:rsidR="00630665" w:rsidRPr="00A67010">
        <w:rPr>
          <w:rFonts w:ascii="Aptos" w:eastAsia="Arial Unicode MS" w:hAnsi="Aptos" w:cs="Calibri"/>
          <w:sz w:val="24"/>
        </w:rPr>
        <w:t xml:space="preserve">Centralnego Ośrodka Informatyki </w:t>
      </w:r>
      <w:r w:rsidR="002D19B2" w:rsidRPr="00A67010">
        <w:rPr>
          <w:rFonts w:ascii="Aptos" w:eastAsia="Arial Unicode MS" w:hAnsi="Aptos" w:cs="Calibri"/>
          <w:sz w:val="24"/>
        </w:rPr>
        <w:t>dotyczącą RODO</w:t>
      </w:r>
      <w:r w:rsidR="002D19B2" w:rsidRPr="00A67010">
        <w:rPr>
          <w:rStyle w:val="Odwoanieprzypisudolnego"/>
          <w:rFonts w:ascii="Aptos" w:eastAsia="Arial Unicode MS" w:hAnsi="Aptos" w:cs="Calibri"/>
          <w:sz w:val="24"/>
        </w:rPr>
        <w:footnoteReference w:id="10"/>
      </w:r>
      <w:r w:rsidR="002D19B2" w:rsidRPr="00A67010">
        <w:rPr>
          <w:rFonts w:ascii="Aptos" w:eastAsia="Arial Unicode MS" w:hAnsi="Aptos" w:cs="Calibri"/>
          <w:sz w:val="24"/>
        </w:rPr>
        <w:t xml:space="preserve"> zamieszczoną w Rozdziale I SWZ – Instrukcja dla Wykonawców.</w:t>
      </w:r>
    </w:p>
    <w:p w14:paraId="13C67533" w14:textId="24F726AD" w:rsidR="002D19B2" w:rsidRPr="00A67010" w:rsidRDefault="00F657D4"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lang w:eastAsia="en-US"/>
        </w:rPr>
      </w:pPr>
      <w:r w:rsidRPr="00A67010">
        <w:rPr>
          <w:rFonts w:ascii="Aptos" w:eastAsia="Arial Unicode MS" w:hAnsi="Aptos" w:cs="Calibri"/>
          <w:sz w:val="24"/>
        </w:rPr>
        <w:t xml:space="preserve">Oświadczam/y, że wypełniliśmy </w:t>
      </w:r>
      <w:r w:rsidR="002D19B2" w:rsidRPr="00A67010">
        <w:rPr>
          <w:rFonts w:ascii="Aptos" w:eastAsia="Arial Unicode MS" w:hAnsi="Aptos" w:cs="Calibri"/>
          <w:sz w:val="24"/>
          <w:lang w:eastAsia="en-US"/>
        </w:rPr>
        <w:t xml:space="preserve">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w:t>
      </w:r>
      <w:r w:rsidR="00630665" w:rsidRPr="00A67010">
        <w:rPr>
          <w:rFonts w:ascii="Aptos" w:eastAsia="Arial Unicode MS" w:hAnsi="Aptos" w:cs="Calibri"/>
          <w:sz w:val="24"/>
          <w:lang w:eastAsia="en-US"/>
        </w:rPr>
        <w:t xml:space="preserve">Centralnemu Ośrodkowi Informatyki </w:t>
      </w:r>
      <w:r w:rsidR="002D19B2" w:rsidRPr="00A67010">
        <w:rPr>
          <w:rFonts w:ascii="Aptos" w:eastAsia="Arial Unicode MS" w:hAnsi="Aptos" w:cs="Calibri"/>
          <w:sz w:val="24"/>
          <w:lang w:eastAsia="en-US"/>
        </w:rPr>
        <w:t xml:space="preserve">przez Wykonawcę w toku postępowania o udzielenie </w:t>
      </w:r>
      <w:r w:rsidR="002D19B2" w:rsidRPr="00A67010">
        <w:rPr>
          <w:rFonts w:ascii="Aptos" w:eastAsia="Arial Unicode MS" w:hAnsi="Aptos" w:cs="Calibri"/>
          <w:sz w:val="24"/>
          <w:lang w:eastAsia="en-US"/>
        </w:rPr>
        <w:lastRenderedPageBreak/>
        <w:t>zamówienia publicznego oraz w toku wykonywania umowy”</w:t>
      </w:r>
      <w:r w:rsidR="002D19B2" w:rsidRPr="00A67010">
        <w:rPr>
          <w:rFonts w:ascii="Aptos" w:eastAsia="Arial Unicode MS" w:hAnsi="Aptos" w:cs="Calibri"/>
          <w:sz w:val="24"/>
          <w:vertAlign w:val="superscript"/>
          <w:lang w:eastAsia="en-US"/>
        </w:rPr>
        <w:footnoteReference w:id="11"/>
      </w:r>
    </w:p>
    <w:p w14:paraId="2232671B" w14:textId="77777777" w:rsidR="00EB5D12" w:rsidRPr="00A67010" w:rsidRDefault="00EB5D12" w:rsidP="00021BA1">
      <w:pPr>
        <w:widowControl w:val="0"/>
        <w:suppressAutoHyphens/>
        <w:spacing w:line="360" w:lineRule="auto"/>
        <w:ind w:left="360"/>
        <w:jc w:val="left"/>
        <w:rPr>
          <w:rFonts w:ascii="Aptos" w:eastAsia="Arial Unicode MS" w:hAnsi="Aptos" w:cs="Calibri"/>
          <w:sz w:val="24"/>
        </w:rPr>
      </w:pPr>
    </w:p>
    <w:p w14:paraId="182F6352" w14:textId="04C2047A"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CENA OFERTY</w:t>
      </w:r>
    </w:p>
    <w:p w14:paraId="52F3BED8" w14:textId="1D5C7263" w:rsidR="003016A1" w:rsidRPr="00A67010" w:rsidRDefault="003016A1" w:rsidP="00021BA1">
      <w:pPr>
        <w:widowControl w:val="0"/>
        <w:numPr>
          <w:ilvl w:val="1"/>
          <w:numId w:val="19"/>
        </w:numPr>
        <w:tabs>
          <w:tab w:val="clear" w:pos="716"/>
          <w:tab w:val="num"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oświadczam, że cena zawiera wszelkie koszty jakie Wykonawca poniesie w </w:t>
      </w:r>
      <w:r w:rsidR="00292685" w:rsidRPr="00A67010">
        <w:rPr>
          <w:rFonts w:ascii="Aptos" w:eastAsia="Arial Unicode MS" w:hAnsi="Aptos" w:cs="Calibri"/>
          <w:sz w:val="24"/>
        </w:rPr>
        <w:t>związku z realizacją zamówienia,</w:t>
      </w:r>
    </w:p>
    <w:p w14:paraId="6D021036" w14:textId="5DDC6230" w:rsidR="00E02360" w:rsidRPr="00A67010" w:rsidRDefault="00E02360" w:rsidP="00021BA1">
      <w:pPr>
        <w:widowControl w:val="0"/>
        <w:numPr>
          <w:ilvl w:val="1"/>
          <w:numId w:val="19"/>
        </w:numPr>
        <w:tabs>
          <w:tab w:val="clear" w:pos="716"/>
          <w:tab w:val="num"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gwarantuję wykonanie niniejszego</w:t>
      </w:r>
      <w:r w:rsidR="005F3A61" w:rsidRPr="00A67010">
        <w:rPr>
          <w:rFonts w:ascii="Aptos" w:eastAsia="Arial Unicode MS" w:hAnsi="Aptos" w:cs="Calibri"/>
          <w:sz w:val="24"/>
        </w:rPr>
        <w:t xml:space="preserve"> zamówienia zgodnie z treścią S</w:t>
      </w:r>
      <w:r w:rsidRPr="00A67010">
        <w:rPr>
          <w:rFonts w:ascii="Aptos" w:eastAsia="Arial Unicode MS" w:hAnsi="Aptos" w:cs="Calibri"/>
          <w:sz w:val="24"/>
        </w:rPr>
        <w:t>WZ</w:t>
      </w:r>
      <w:r w:rsidR="008471B5" w:rsidRPr="00A67010">
        <w:rPr>
          <w:rFonts w:ascii="Aptos" w:eastAsia="Arial Unicode MS" w:hAnsi="Aptos" w:cs="Calibri"/>
          <w:sz w:val="24"/>
        </w:rPr>
        <w:t>,</w:t>
      </w:r>
    </w:p>
    <w:p w14:paraId="48D10988" w14:textId="2A202EE9" w:rsidR="001132AE" w:rsidRPr="00A67010" w:rsidRDefault="00556BBC" w:rsidP="00021BA1">
      <w:pPr>
        <w:widowControl w:val="0"/>
        <w:numPr>
          <w:ilvl w:val="1"/>
          <w:numId w:val="19"/>
        </w:numPr>
        <w:tabs>
          <w:tab w:val="clear" w:pos="716"/>
          <w:tab w:val="num" w:pos="567"/>
        </w:tabs>
        <w:suppressAutoHyphens/>
        <w:spacing w:line="360" w:lineRule="auto"/>
        <w:ind w:left="567" w:hanging="567"/>
        <w:jc w:val="left"/>
        <w:rPr>
          <w:rFonts w:ascii="Aptos" w:hAnsi="Aptos" w:cs="Calibri"/>
          <w:i/>
          <w:sz w:val="24"/>
        </w:rPr>
      </w:pPr>
      <w:r w:rsidRPr="00A67010">
        <w:rPr>
          <w:rFonts w:ascii="Aptos" w:eastAsia="Arial Unicode MS" w:hAnsi="Aptos" w:cs="Calibri"/>
          <w:sz w:val="24"/>
        </w:rPr>
        <w:t>oferujemy wykonanie zamówienia zgodnie z cena</w:t>
      </w:r>
      <w:r w:rsidR="00C00AA4">
        <w:rPr>
          <w:rFonts w:ascii="Aptos" w:eastAsia="Arial Unicode MS" w:hAnsi="Aptos" w:cs="Calibri"/>
          <w:sz w:val="24"/>
        </w:rPr>
        <w:t>mi</w:t>
      </w:r>
      <w:r w:rsidRPr="00A67010">
        <w:rPr>
          <w:rFonts w:ascii="Aptos" w:eastAsia="Arial Unicode MS" w:hAnsi="Aptos" w:cs="Calibri"/>
          <w:sz w:val="24"/>
        </w:rPr>
        <w:t xml:space="preserve"> zaoferowanymi w Tabel</w:t>
      </w:r>
      <w:r w:rsidR="00BF3212" w:rsidRPr="00A67010">
        <w:rPr>
          <w:rFonts w:ascii="Aptos" w:eastAsia="Arial Unicode MS" w:hAnsi="Aptos" w:cs="Calibri"/>
          <w:sz w:val="24"/>
        </w:rPr>
        <w:t>i cenowej</w:t>
      </w:r>
      <w:r w:rsidRPr="00A67010">
        <w:rPr>
          <w:rFonts w:ascii="Aptos" w:eastAsia="Arial Unicode MS" w:hAnsi="Aptos" w:cs="Calibri"/>
          <w:sz w:val="24"/>
        </w:rPr>
        <w:t xml:space="preserve"> poniżej:</w:t>
      </w:r>
    </w:p>
    <w:p w14:paraId="13E99435" w14:textId="77777777" w:rsidR="001C2F51" w:rsidRPr="00A67010" w:rsidRDefault="001C2F51" w:rsidP="00021BA1">
      <w:pPr>
        <w:widowControl w:val="0"/>
        <w:suppressAutoHyphens/>
        <w:spacing w:line="360" w:lineRule="auto"/>
        <w:jc w:val="left"/>
        <w:rPr>
          <w:rFonts w:ascii="Aptos" w:hAnsi="Aptos" w:cs="Calibri"/>
          <w:i/>
          <w:sz w:val="24"/>
        </w:rPr>
        <w:sectPr w:rsidR="001C2F51" w:rsidRPr="00A67010" w:rsidSect="005A55D2">
          <w:headerReference w:type="default" r:id="rId11"/>
          <w:footerReference w:type="even" r:id="rId12"/>
          <w:footerReference w:type="default" r:id="rId13"/>
          <w:headerReference w:type="first" r:id="rId14"/>
          <w:pgSz w:w="11907" w:h="16840" w:code="9"/>
          <w:pgMar w:top="1417" w:right="1417" w:bottom="1417" w:left="1417" w:header="709" w:footer="680" w:gutter="0"/>
          <w:pgNumType w:start="56"/>
          <w:cols w:space="708"/>
          <w:noEndnote/>
          <w:docGrid w:linePitch="326"/>
        </w:sectPr>
      </w:pPr>
    </w:p>
    <w:p w14:paraId="0CD62857" w14:textId="2778D3C5" w:rsidR="000E2679" w:rsidRPr="00A67010" w:rsidRDefault="00980811"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Tabela cenowa:</w:t>
      </w:r>
    </w:p>
    <w:p w14:paraId="4A0B71A7" w14:textId="77777777" w:rsidR="006F06AA" w:rsidRPr="00A67010" w:rsidRDefault="006F06AA" w:rsidP="00021BA1">
      <w:pPr>
        <w:spacing w:line="360" w:lineRule="auto"/>
        <w:jc w:val="left"/>
        <w:rPr>
          <w:rFonts w:ascii="Aptos" w:eastAsia="Arial Unicode MS" w:hAnsi="Aptos" w:cs="Calibri"/>
          <w:sz w:val="24"/>
        </w:rPr>
      </w:pPr>
    </w:p>
    <w:p w14:paraId="47B53154" w14:textId="77777777" w:rsidR="006F06AA" w:rsidRPr="00A67010" w:rsidRDefault="006F06AA" w:rsidP="00021BA1">
      <w:pPr>
        <w:spacing w:line="360" w:lineRule="auto"/>
        <w:jc w:val="left"/>
        <w:rPr>
          <w:rFonts w:ascii="Aptos" w:eastAsia="Arial Unicode MS" w:hAnsi="Aptos" w:cs="Calibri"/>
          <w:sz w:val="24"/>
        </w:rPr>
      </w:pPr>
    </w:p>
    <w:p w14:paraId="6A09A438" w14:textId="77777777" w:rsidR="006537E2" w:rsidRPr="00A67010" w:rsidRDefault="006537E2" w:rsidP="00021BA1">
      <w:pPr>
        <w:spacing w:line="360" w:lineRule="auto"/>
        <w:jc w:val="left"/>
        <w:rPr>
          <w:rFonts w:ascii="Aptos" w:eastAsia="Arial Unicode MS" w:hAnsi="Aptos" w:cs="Calibri"/>
          <w:sz w:val="24"/>
        </w:rPr>
      </w:pPr>
    </w:p>
    <w:tbl>
      <w:tblPr>
        <w:tblStyle w:val="Tabela-Siatka"/>
        <w:tblW w:w="5000" w:type="pct"/>
        <w:tblLook w:val="04A0" w:firstRow="1" w:lastRow="0" w:firstColumn="1" w:lastColumn="0" w:noHBand="0" w:noVBand="1"/>
      </w:tblPr>
      <w:tblGrid>
        <w:gridCol w:w="1683"/>
        <w:gridCol w:w="1974"/>
        <w:gridCol w:w="1699"/>
        <w:gridCol w:w="1699"/>
        <w:gridCol w:w="1699"/>
        <w:gridCol w:w="1701"/>
        <w:gridCol w:w="1982"/>
        <w:gridCol w:w="1699"/>
      </w:tblGrid>
      <w:tr w:rsidR="006F06AA" w:rsidRPr="00AE3C9E" w14:paraId="10F4A340" w14:textId="77777777" w:rsidTr="00BF3212">
        <w:trPr>
          <w:trHeight w:val="1517"/>
          <w:tblHeader/>
        </w:trPr>
        <w:tc>
          <w:tcPr>
            <w:tcW w:w="690" w:type="pct"/>
          </w:tcPr>
          <w:p w14:paraId="06357C77"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Pakiet / Okres licencji</w:t>
            </w:r>
          </w:p>
        </w:tc>
        <w:tc>
          <w:tcPr>
            <w:tcW w:w="91" w:type="pct"/>
          </w:tcPr>
          <w:p w14:paraId="3EC6C8E5" w14:textId="7E266F7A" w:rsidR="006F06AA" w:rsidRPr="00A67010" w:rsidRDefault="006F06AA" w:rsidP="00021BA1">
            <w:pPr>
              <w:spacing w:after="160" w:line="360" w:lineRule="auto"/>
              <w:jc w:val="left"/>
              <w:rPr>
                <w:rFonts w:ascii="Aptos" w:hAnsi="Aptos"/>
                <w:sz w:val="24"/>
              </w:rPr>
            </w:pPr>
            <w:r w:rsidRPr="00A67010">
              <w:rPr>
                <w:rFonts w:ascii="Aptos" w:hAnsi="Aptos"/>
                <w:sz w:val="24"/>
              </w:rPr>
              <w:t>Oferowane oprogramowa</w:t>
            </w:r>
            <w:r w:rsidR="00441620">
              <w:rPr>
                <w:rFonts w:ascii="Aptos" w:hAnsi="Aptos"/>
                <w:sz w:val="24"/>
              </w:rPr>
              <w:t>n</w:t>
            </w:r>
            <w:r w:rsidRPr="00A67010">
              <w:rPr>
                <w:rFonts w:ascii="Aptos" w:hAnsi="Aptos"/>
                <w:sz w:val="24"/>
              </w:rPr>
              <w:t xml:space="preserve">ie równoważne </w:t>
            </w:r>
            <w:r w:rsidRPr="00A67010">
              <w:rPr>
                <w:rFonts w:ascii="Aptos" w:hAnsi="Aptos"/>
                <w:i/>
                <w:sz w:val="24"/>
              </w:rPr>
              <w:t xml:space="preserve">(Wykonawca wypełnia </w:t>
            </w:r>
            <w:r w:rsidRPr="00A67010">
              <w:rPr>
                <w:rFonts w:ascii="Aptos" w:hAnsi="Aptos"/>
                <w:i/>
                <w:sz w:val="24"/>
                <w:u w:val="single"/>
              </w:rPr>
              <w:t>tylko</w:t>
            </w:r>
            <w:r w:rsidRPr="00A67010">
              <w:rPr>
                <w:rFonts w:ascii="Aptos" w:hAnsi="Aptos"/>
                <w:i/>
                <w:sz w:val="24"/>
              </w:rPr>
              <w:t xml:space="preserve"> w przypadku oferowania oprogramowania równoważnego)</w:t>
            </w:r>
          </w:p>
        </w:tc>
        <w:tc>
          <w:tcPr>
            <w:tcW w:w="658" w:type="pct"/>
          </w:tcPr>
          <w:p w14:paraId="4CF4844C" w14:textId="50F0BE71" w:rsidR="006F06AA" w:rsidRPr="00A67010" w:rsidRDefault="006F06AA" w:rsidP="00021BA1">
            <w:pPr>
              <w:spacing w:after="160" w:line="360" w:lineRule="auto"/>
              <w:jc w:val="left"/>
              <w:rPr>
                <w:rFonts w:ascii="Aptos" w:hAnsi="Aptos"/>
                <w:sz w:val="24"/>
              </w:rPr>
            </w:pPr>
            <w:r w:rsidRPr="00A67010">
              <w:rPr>
                <w:rFonts w:ascii="Aptos" w:hAnsi="Aptos"/>
                <w:sz w:val="24"/>
              </w:rPr>
              <w:t>1–10 stanowisk</w:t>
            </w:r>
          </w:p>
        </w:tc>
        <w:tc>
          <w:tcPr>
            <w:tcW w:w="703" w:type="pct"/>
          </w:tcPr>
          <w:p w14:paraId="5B843D3E"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11–25 stanowisk</w:t>
            </w:r>
          </w:p>
        </w:tc>
        <w:tc>
          <w:tcPr>
            <w:tcW w:w="703" w:type="pct"/>
          </w:tcPr>
          <w:p w14:paraId="7B2E681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26–49 stanowisk</w:t>
            </w:r>
          </w:p>
        </w:tc>
        <w:tc>
          <w:tcPr>
            <w:tcW w:w="703" w:type="pct"/>
          </w:tcPr>
          <w:p w14:paraId="3E5CEC4A"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50–99 stanowisk</w:t>
            </w:r>
          </w:p>
        </w:tc>
        <w:tc>
          <w:tcPr>
            <w:tcW w:w="795" w:type="pct"/>
          </w:tcPr>
          <w:p w14:paraId="0DE19EF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100–249 stanowisk</w:t>
            </w:r>
          </w:p>
        </w:tc>
        <w:tc>
          <w:tcPr>
            <w:tcW w:w="658" w:type="pct"/>
          </w:tcPr>
          <w:p w14:paraId="239B1EA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250+ stanowisk</w:t>
            </w:r>
          </w:p>
        </w:tc>
      </w:tr>
      <w:tr w:rsidR="006F06AA" w:rsidRPr="00AE3C9E" w14:paraId="7100F2AB" w14:textId="77777777" w:rsidTr="006F06AA">
        <w:trPr>
          <w:trHeight w:val="1517"/>
        </w:trPr>
        <w:tc>
          <w:tcPr>
            <w:tcW w:w="690" w:type="pct"/>
          </w:tcPr>
          <w:p w14:paraId="14277DE8" w14:textId="77777777" w:rsidR="006F06AA" w:rsidRPr="00A67010" w:rsidRDefault="006F06AA" w:rsidP="00021BA1">
            <w:pPr>
              <w:spacing w:after="160" w:line="360" w:lineRule="auto"/>
              <w:jc w:val="left"/>
              <w:rPr>
                <w:rFonts w:ascii="Aptos" w:hAnsi="Aptos"/>
                <w:sz w:val="24"/>
              </w:rPr>
            </w:pPr>
            <w:proofErr w:type="spellStart"/>
            <w:r w:rsidRPr="00A67010">
              <w:rPr>
                <w:rFonts w:ascii="Aptos" w:hAnsi="Aptos"/>
                <w:sz w:val="24"/>
              </w:rPr>
              <w:t>ESET</w:t>
            </w:r>
            <w:proofErr w:type="spellEnd"/>
            <w:r w:rsidRPr="00A67010">
              <w:rPr>
                <w:rFonts w:ascii="Aptos" w:hAnsi="Aptos"/>
                <w:sz w:val="24"/>
              </w:rPr>
              <w:t xml:space="preserve"> </w:t>
            </w:r>
            <w:proofErr w:type="spellStart"/>
            <w:r w:rsidRPr="00A67010">
              <w:rPr>
                <w:rFonts w:ascii="Aptos" w:hAnsi="Aptos"/>
                <w:sz w:val="24"/>
              </w:rPr>
              <w:t>PROTECT</w:t>
            </w:r>
            <w:proofErr w:type="spellEnd"/>
            <w:r w:rsidRPr="00A67010">
              <w:rPr>
                <w:rFonts w:ascii="Aptos" w:hAnsi="Aptos"/>
                <w:sz w:val="24"/>
              </w:rPr>
              <w:t xml:space="preserve"> </w:t>
            </w:r>
            <w:proofErr w:type="spellStart"/>
            <w:r w:rsidRPr="00A67010">
              <w:rPr>
                <w:rFonts w:ascii="Aptos" w:hAnsi="Aptos"/>
                <w:sz w:val="24"/>
              </w:rPr>
              <w:t>Entry</w:t>
            </w:r>
            <w:proofErr w:type="spellEnd"/>
            <w:r w:rsidRPr="00A67010">
              <w:rPr>
                <w:rFonts w:ascii="Aptos" w:hAnsi="Aptos"/>
                <w:sz w:val="24"/>
              </w:rPr>
              <w:t xml:space="preserve"> – 12 miesięcy subskrypcji</w:t>
            </w:r>
          </w:p>
        </w:tc>
        <w:tc>
          <w:tcPr>
            <w:tcW w:w="91" w:type="pct"/>
          </w:tcPr>
          <w:p w14:paraId="7A208530" w14:textId="77777777" w:rsidR="006F06AA" w:rsidRPr="00A67010" w:rsidRDefault="006F06AA" w:rsidP="00021BA1">
            <w:pPr>
              <w:spacing w:after="160" w:line="360" w:lineRule="auto"/>
              <w:jc w:val="left"/>
              <w:rPr>
                <w:rFonts w:ascii="Aptos" w:hAnsi="Aptos"/>
                <w:sz w:val="24"/>
              </w:rPr>
            </w:pPr>
          </w:p>
        </w:tc>
        <w:tc>
          <w:tcPr>
            <w:tcW w:w="658" w:type="pct"/>
          </w:tcPr>
          <w:p w14:paraId="4A15F4D6" w14:textId="0FC455E9" w:rsidR="006F06AA" w:rsidRPr="00A67010" w:rsidRDefault="006F06AA" w:rsidP="00021BA1">
            <w:pPr>
              <w:spacing w:after="160" w:line="360" w:lineRule="auto"/>
              <w:jc w:val="left"/>
              <w:rPr>
                <w:rFonts w:ascii="Aptos" w:hAnsi="Aptos"/>
                <w:sz w:val="24"/>
              </w:rPr>
            </w:pPr>
            <w:r w:rsidRPr="00A67010">
              <w:rPr>
                <w:rFonts w:ascii="Aptos" w:hAnsi="Aptos"/>
                <w:sz w:val="24"/>
              </w:rPr>
              <w:t>Netto:</w:t>
            </w:r>
          </w:p>
          <w:p w14:paraId="475EA17D" w14:textId="323335D8"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146619E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2BFC25BB"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034051FA"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55958B88" w14:textId="5391113A"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03" w:type="pct"/>
          </w:tcPr>
          <w:p w14:paraId="6516C496"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358099B7" w14:textId="2B400AA6"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2195D88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0CA14F4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2369FC4E"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3400FCB3" w14:textId="09F62ED8"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03" w:type="pct"/>
          </w:tcPr>
          <w:p w14:paraId="24EB39FE"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6F1C8C61" w14:textId="2B2D9BF1"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35424D8A"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4BA57AFA"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266BAC7A"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0BC48E21" w14:textId="02F1F6AD"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03" w:type="pct"/>
          </w:tcPr>
          <w:p w14:paraId="0E8D383F"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5AB37B76" w14:textId="23FD3A60"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32944F03"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7EA7E434"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09EA8EF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067C2933" w14:textId="156D9B6A"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95" w:type="pct"/>
          </w:tcPr>
          <w:p w14:paraId="64454039"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4FBDBB79" w14:textId="53287860"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3CCDF8F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44D4AD57"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2E0AB062"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6B1D67E8" w14:textId="44871B29"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658" w:type="pct"/>
          </w:tcPr>
          <w:p w14:paraId="622813F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3693892F" w14:textId="06D6F440"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5502935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5EDC0E9B"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3B293683"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371D1023" w14:textId="00DCE6E3"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r>
      <w:tr w:rsidR="006F06AA" w:rsidRPr="00AE3C9E" w14:paraId="1F6D356E" w14:textId="77777777" w:rsidTr="006F06AA">
        <w:trPr>
          <w:trHeight w:val="1517"/>
        </w:trPr>
        <w:tc>
          <w:tcPr>
            <w:tcW w:w="690" w:type="pct"/>
          </w:tcPr>
          <w:p w14:paraId="4C6A6FCC" w14:textId="77777777" w:rsidR="006F06AA" w:rsidRPr="00A67010" w:rsidRDefault="006F06AA" w:rsidP="00021BA1">
            <w:pPr>
              <w:spacing w:after="160" w:line="360" w:lineRule="auto"/>
              <w:jc w:val="left"/>
              <w:rPr>
                <w:rFonts w:ascii="Aptos" w:hAnsi="Aptos"/>
                <w:sz w:val="24"/>
              </w:rPr>
            </w:pPr>
            <w:proofErr w:type="spellStart"/>
            <w:r w:rsidRPr="00A67010">
              <w:rPr>
                <w:rFonts w:ascii="Aptos" w:hAnsi="Aptos"/>
                <w:sz w:val="24"/>
              </w:rPr>
              <w:lastRenderedPageBreak/>
              <w:t>ESET</w:t>
            </w:r>
            <w:proofErr w:type="spellEnd"/>
            <w:r w:rsidRPr="00A67010">
              <w:rPr>
                <w:rFonts w:ascii="Aptos" w:hAnsi="Aptos"/>
                <w:sz w:val="24"/>
              </w:rPr>
              <w:t xml:space="preserve"> </w:t>
            </w:r>
            <w:proofErr w:type="spellStart"/>
            <w:r w:rsidRPr="00A67010">
              <w:rPr>
                <w:rFonts w:ascii="Aptos" w:hAnsi="Aptos"/>
                <w:sz w:val="24"/>
              </w:rPr>
              <w:t>PROTECT</w:t>
            </w:r>
            <w:proofErr w:type="spellEnd"/>
            <w:r w:rsidRPr="00A67010">
              <w:rPr>
                <w:rFonts w:ascii="Aptos" w:hAnsi="Aptos"/>
                <w:sz w:val="24"/>
              </w:rPr>
              <w:t xml:space="preserve"> </w:t>
            </w:r>
            <w:proofErr w:type="spellStart"/>
            <w:r w:rsidRPr="00A67010">
              <w:rPr>
                <w:rFonts w:ascii="Aptos" w:hAnsi="Aptos"/>
                <w:sz w:val="24"/>
              </w:rPr>
              <w:t>Entry</w:t>
            </w:r>
            <w:proofErr w:type="spellEnd"/>
            <w:r w:rsidRPr="00A67010">
              <w:rPr>
                <w:rFonts w:ascii="Aptos" w:hAnsi="Aptos"/>
                <w:sz w:val="24"/>
              </w:rPr>
              <w:t xml:space="preserve"> – 24 miesiące</w:t>
            </w:r>
          </w:p>
        </w:tc>
        <w:tc>
          <w:tcPr>
            <w:tcW w:w="91" w:type="pct"/>
          </w:tcPr>
          <w:p w14:paraId="4A8C1EC9" w14:textId="77777777" w:rsidR="006F06AA" w:rsidRPr="00A67010" w:rsidRDefault="006F06AA" w:rsidP="00021BA1">
            <w:pPr>
              <w:spacing w:after="160" w:line="360" w:lineRule="auto"/>
              <w:jc w:val="left"/>
              <w:rPr>
                <w:rFonts w:ascii="Aptos" w:hAnsi="Aptos"/>
                <w:sz w:val="24"/>
              </w:rPr>
            </w:pPr>
          </w:p>
        </w:tc>
        <w:tc>
          <w:tcPr>
            <w:tcW w:w="658" w:type="pct"/>
          </w:tcPr>
          <w:p w14:paraId="2A4FD1AF" w14:textId="61D52F80" w:rsidR="006F06AA" w:rsidRPr="00A67010" w:rsidRDefault="006F06AA" w:rsidP="00021BA1">
            <w:pPr>
              <w:spacing w:after="160" w:line="360" w:lineRule="auto"/>
              <w:jc w:val="left"/>
              <w:rPr>
                <w:rFonts w:ascii="Aptos" w:hAnsi="Aptos"/>
                <w:sz w:val="24"/>
              </w:rPr>
            </w:pPr>
            <w:r w:rsidRPr="00A67010">
              <w:rPr>
                <w:rFonts w:ascii="Aptos" w:hAnsi="Aptos"/>
                <w:sz w:val="24"/>
              </w:rPr>
              <w:t>Netto:</w:t>
            </w:r>
          </w:p>
          <w:p w14:paraId="532BE19E" w14:textId="4278424C"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557B495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75B92109"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5A354A5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497186A8" w14:textId="424EB051"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03" w:type="pct"/>
          </w:tcPr>
          <w:p w14:paraId="2347A477"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Netto:</w:t>
            </w:r>
          </w:p>
          <w:p w14:paraId="0E7D1D02" w14:textId="5F61D3F1" w:rsidR="006F06AA" w:rsidRPr="00A67010" w:rsidRDefault="006F06AA" w:rsidP="00021BA1">
            <w:pPr>
              <w:spacing w:after="160" w:line="360" w:lineRule="auto"/>
              <w:jc w:val="left"/>
              <w:rPr>
                <w:rFonts w:ascii="Aptos" w:hAnsi="Aptos"/>
                <w:sz w:val="24"/>
              </w:rPr>
            </w:pPr>
            <w:r w:rsidRPr="00A67010">
              <w:rPr>
                <w:rFonts w:ascii="Aptos" w:hAnsi="Aptos"/>
                <w:sz w:val="24"/>
              </w:rPr>
              <w:t>…………..… zł</w:t>
            </w:r>
          </w:p>
          <w:p w14:paraId="70CE9CE8"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Kwota VAT:</w:t>
            </w:r>
          </w:p>
          <w:p w14:paraId="41665F8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………………..zł</w:t>
            </w:r>
          </w:p>
          <w:p w14:paraId="0F6C7406"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Brutto:</w:t>
            </w:r>
          </w:p>
          <w:p w14:paraId="4EABCED0" w14:textId="117680C2"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 xml:space="preserve">……………… zł </w:t>
            </w:r>
          </w:p>
        </w:tc>
        <w:tc>
          <w:tcPr>
            <w:tcW w:w="703" w:type="pct"/>
          </w:tcPr>
          <w:p w14:paraId="3029EA17"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530636BE" w14:textId="021B63A4" w:rsidR="006F06AA" w:rsidRPr="00A67010" w:rsidRDefault="006F06AA" w:rsidP="00021BA1">
            <w:pPr>
              <w:spacing w:line="360" w:lineRule="auto"/>
              <w:jc w:val="left"/>
              <w:rPr>
                <w:rFonts w:ascii="Aptos" w:hAnsi="Aptos"/>
                <w:sz w:val="24"/>
              </w:rPr>
            </w:pPr>
            <w:r w:rsidRPr="00A67010">
              <w:rPr>
                <w:rFonts w:ascii="Aptos" w:hAnsi="Aptos"/>
                <w:sz w:val="24"/>
              </w:rPr>
              <w:t>…………..… zł</w:t>
            </w:r>
          </w:p>
          <w:p w14:paraId="306EEE5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AB9645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54BC31D"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688F105" w14:textId="7039A80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2E934394"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2945AC8" w14:textId="4E8B3D55" w:rsidR="006F06AA" w:rsidRPr="00A67010" w:rsidRDefault="006F06AA" w:rsidP="00021BA1">
            <w:pPr>
              <w:spacing w:line="360" w:lineRule="auto"/>
              <w:jc w:val="left"/>
              <w:rPr>
                <w:rFonts w:ascii="Aptos" w:hAnsi="Aptos"/>
                <w:sz w:val="24"/>
              </w:rPr>
            </w:pPr>
            <w:r w:rsidRPr="00A67010">
              <w:rPr>
                <w:rFonts w:ascii="Aptos" w:hAnsi="Aptos"/>
                <w:sz w:val="24"/>
              </w:rPr>
              <w:t>…………..… zł</w:t>
            </w:r>
          </w:p>
          <w:p w14:paraId="706B989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AC92B2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2893270"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460C03E" w14:textId="72ED918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2EBBBDED"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371F7CC"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763C50F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2FBA167"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A6B9568"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C4F77F8" w14:textId="38538DE9" w:rsidR="006F06AA" w:rsidRPr="00A67010" w:rsidRDefault="006F06AA" w:rsidP="00021BA1">
            <w:pPr>
              <w:spacing w:after="160" w:line="360" w:lineRule="auto"/>
              <w:jc w:val="left"/>
              <w:rPr>
                <w:rFonts w:ascii="Aptos" w:hAnsi="Aptos"/>
                <w:sz w:val="24"/>
              </w:rPr>
            </w:pPr>
            <w:r w:rsidRPr="00A67010">
              <w:rPr>
                <w:rFonts w:ascii="Aptos" w:hAnsi="Aptos"/>
                <w:sz w:val="24"/>
              </w:rPr>
              <w:t>……</w:t>
            </w:r>
            <w:r w:rsidR="00A67010">
              <w:rPr>
                <w:rFonts w:ascii="Aptos" w:hAnsi="Aptos"/>
                <w:sz w:val="24"/>
              </w:rPr>
              <w:t>….</w:t>
            </w:r>
            <w:r w:rsidRPr="00A67010">
              <w:rPr>
                <w:rFonts w:ascii="Aptos" w:hAnsi="Aptos"/>
                <w:sz w:val="24"/>
              </w:rPr>
              <w:t xml:space="preserve">………… zł </w:t>
            </w:r>
          </w:p>
        </w:tc>
        <w:tc>
          <w:tcPr>
            <w:tcW w:w="658" w:type="pct"/>
          </w:tcPr>
          <w:p w14:paraId="6FBA56F9"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AA782F8" w14:textId="799A6E94" w:rsidR="006F06AA" w:rsidRPr="00A67010" w:rsidRDefault="006F06AA" w:rsidP="00021BA1">
            <w:pPr>
              <w:spacing w:line="360" w:lineRule="auto"/>
              <w:jc w:val="left"/>
              <w:rPr>
                <w:rFonts w:ascii="Aptos" w:hAnsi="Aptos"/>
                <w:sz w:val="24"/>
              </w:rPr>
            </w:pPr>
            <w:r w:rsidRPr="00A67010">
              <w:rPr>
                <w:rFonts w:ascii="Aptos" w:hAnsi="Aptos"/>
                <w:sz w:val="24"/>
              </w:rPr>
              <w:t>…………..… zł</w:t>
            </w:r>
          </w:p>
          <w:p w14:paraId="67584F50"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1E7AD7E"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FF79728"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86ED850" w14:textId="241D6BD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79E4B1A6" w14:textId="77777777" w:rsidTr="006F06AA">
        <w:trPr>
          <w:trHeight w:val="1518"/>
        </w:trPr>
        <w:tc>
          <w:tcPr>
            <w:tcW w:w="690" w:type="pct"/>
          </w:tcPr>
          <w:p w14:paraId="3BA77190" w14:textId="77777777" w:rsidR="006F06AA" w:rsidRPr="00A67010" w:rsidRDefault="006F06AA" w:rsidP="00021BA1">
            <w:pPr>
              <w:spacing w:after="160" w:line="360" w:lineRule="auto"/>
              <w:jc w:val="left"/>
              <w:rPr>
                <w:rFonts w:ascii="Aptos" w:hAnsi="Aptos"/>
                <w:sz w:val="24"/>
              </w:rPr>
            </w:pPr>
            <w:proofErr w:type="spellStart"/>
            <w:r w:rsidRPr="00A67010">
              <w:rPr>
                <w:rFonts w:ascii="Aptos" w:hAnsi="Aptos"/>
                <w:sz w:val="24"/>
              </w:rPr>
              <w:t>ESET</w:t>
            </w:r>
            <w:proofErr w:type="spellEnd"/>
            <w:r w:rsidRPr="00A67010">
              <w:rPr>
                <w:rFonts w:ascii="Aptos" w:hAnsi="Aptos"/>
                <w:sz w:val="24"/>
              </w:rPr>
              <w:t xml:space="preserve"> </w:t>
            </w:r>
            <w:proofErr w:type="spellStart"/>
            <w:r w:rsidRPr="00A67010">
              <w:rPr>
                <w:rFonts w:ascii="Aptos" w:hAnsi="Aptos"/>
                <w:sz w:val="24"/>
              </w:rPr>
              <w:t>PROTECT</w:t>
            </w:r>
            <w:proofErr w:type="spellEnd"/>
            <w:r w:rsidRPr="00A67010">
              <w:rPr>
                <w:rFonts w:ascii="Aptos" w:hAnsi="Aptos"/>
                <w:sz w:val="24"/>
              </w:rPr>
              <w:t xml:space="preserve"> </w:t>
            </w:r>
            <w:proofErr w:type="spellStart"/>
            <w:r w:rsidRPr="00A67010">
              <w:rPr>
                <w:rFonts w:ascii="Aptos" w:hAnsi="Aptos"/>
                <w:sz w:val="24"/>
              </w:rPr>
              <w:t>Entry</w:t>
            </w:r>
            <w:proofErr w:type="spellEnd"/>
            <w:r w:rsidRPr="00A67010">
              <w:rPr>
                <w:rFonts w:ascii="Aptos" w:hAnsi="Aptos"/>
                <w:sz w:val="24"/>
              </w:rPr>
              <w:t xml:space="preserve"> – 36 miesięcy subskrypcji</w:t>
            </w:r>
          </w:p>
        </w:tc>
        <w:tc>
          <w:tcPr>
            <w:tcW w:w="91" w:type="pct"/>
          </w:tcPr>
          <w:p w14:paraId="4B003492" w14:textId="77777777" w:rsidR="006F06AA" w:rsidRPr="00A67010" w:rsidRDefault="006F06AA" w:rsidP="00021BA1">
            <w:pPr>
              <w:spacing w:line="360" w:lineRule="auto"/>
              <w:jc w:val="left"/>
              <w:rPr>
                <w:rFonts w:ascii="Aptos" w:hAnsi="Aptos"/>
                <w:sz w:val="24"/>
              </w:rPr>
            </w:pPr>
          </w:p>
        </w:tc>
        <w:tc>
          <w:tcPr>
            <w:tcW w:w="658" w:type="pct"/>
          </w:tcPr>
          <w:p w14:paraId="21BC686C" w14:textId="74B125B3"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3FEB92C" w14:textId="5C639F78" w:rsidR="006F06AA" w:rsidRPr="00A67010" w:rsidRDefault="006F06AA" w:rsidP="00021BA1">
            <w:pPr>
              <w:spacing w:line="360" w:lineRule="auto"/>
              <w:jc w:val="left"/>
              <w:rPr>
                <w:rFonts w:ascii="Aptos" w:hAnsi="Aptos"/>
                <w:sz w:val="24"/>
              </w:rPr>
            </w:pPr>
            <w:r w:rsidRPr="00A67010">
              <w:rPr>
                <w:rFonts w:ascii="Aptos" w:hAnsi="Aptos"/>
                <w:sz w:val="24"/>
              </w:rPr>
              <w:t>…………..… zł</w:t>
            </w:r>
          </w:p>
          <w:p w14:paraId="6E12A0D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5BB0C8A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80F387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AF5053D" w14:textId="7199C8C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4D6EC38"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431124F" w14:textId="4EA8127A" w:rsidR="006F06AA" w:rsidRPr="00A67010" w:rsidRDefault="006F06AA" w:rsidP="00021BA1">
            <w:pPr>
              <w:spacing w:line="360" w:lineRule="auto"/>
              <w:jc w:val="left"/>
              <w:rPr>
                <w:rFonts w:ascii="Aptos" w:hAnsi="Aptos"/>
                <w:sz w:val="24"/>
              </w:rPr>
            </w:pPr>
            <w:r w:rsidRPr="00A67010">
              <w:rPr>
                <w:rFonts w:ascii="Aptos" w:hAnsi="Aptos"/>
                <w:sz w:val="24"/>
              </w:rPr>
              <w:t>…………….… zł</w:t>
            </w:r>
          </w:p>
          <w:p w14:paraId="7998451A"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19FDF9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D50B7E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CAB3CC2" w14:textId="1AEE8B19"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046A848"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1B2A8C5" w14:textId="49C34AD5" w:rsidR="006F06AA" w:rsidRPr="00A67010" w:rsidRDefault="006F06AA" w:rsidP="00021BA1">
            <w:pPr>
              <w:spacing w:line="360" w:lineRule="auto"/>
              <w:jc w:val="left"/>
              <w:rPr>
                <w:rFonts w:ascii="Aptos" w:hAnsi="Aptos"/>
                <w:sz w:val="24"/>
              </w:rPr>
            </w:pPr>
            <w:r w:rsidRPr="00A67010">
              <w:rPr>
                <w:rFonts w:ascii="Aptos" w:hAnsi="Aptos"/>
                <w:sz w:val="24"/>
              </w:rPr>
              <w:t>…………..… zł</w:t>
            </w:r>
          </w:p>
          <w:p w14:paraId="6E018CDE"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C8611D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E6836CF"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F0B6FC7" w14:textId="78B079F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4CBF132"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EF0E514" w14:textId="1A45C5A1" w:rsidR="006F06AA" w:rsidRPr="00A67010" w:rsidRDefault="006F06AA" w:rsidP="00021BA1">
            <w:pPr>
              <w:spacing w:line="360" w:lineRule="auto"/>
              <w:jc w:val="left"/>
              <w:rPr>
                <w:rFonts w:ascii="Aptos" w:hAnsi="Aptos"/>
                <w:sz w:val="24"/>
              </w:rPr>
            </w:pPr>
            <w:r w:rsidRPr="00A67010">
              <w:rPr>
                <w:rFonts w:ascii="Aptos" w:hAnsi="Aptos"/>
                <w:sz w:val="24"/>
              </w:rPr>
              <w:t>…………..… zł</w:t>
            </w:r>
          </w:p>
          <w:p w14:paraId="5A9108E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90F818E"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2E9CCD3"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E6382E2" w14:textId="021F855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5AA0F5D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C03F57F"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6EEDF269"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97987E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6606A97"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3BE5CE04"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7A1D3AE7"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E69ACBF" w14:textId="687DA019" w:rsidR="006F06AA" w:rsidRPr="00A67010" w:rsidRDefault="006F06AA" w:rsidP="00021BA1">
            <w:pPr>
              <w:spacing w:line="360" w:lineRule="auto"/>
              <w:jc w:val="left"/>
              <w:rPr>
                <w:rFonts w:ascii="Aptos" w:hAnsi="Aptos"/>
                <w:sz w:val="24"/>
              </w:rPr>
            </w:pPr>
            <w:r w:rsidRPr="00A67010">
              <w:rPr>
                <w:rFonts w:ascii="Aptos" w:hAnsi="Aptos"/>
                <w:sz w:val="24"/>
              </w:rPr>
              <w:t>…………..… zł</w:t>
            </w:r>
          </w:p>
          <w:p w14:paraId="47150CE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D9CDAE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5859EDD"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22C55D0" w14:textId="6E170D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1F292078" w14:textId="77777777" w:rsidTr="006F06AA">
        <w:trPr>
          <w:trHeight w:val="1517"/>
        </w:trPr>
        <w:tc>
          <w:tcPr>
            <w:tcW w:w="690" w:type="pct"/>
          </w:tcPr>
          <w:p w14:paraId="55802A23"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Advanced – 12 miesięcy subskrypcji</w:t>
            </w:r>
          </w:p>
        </w:tc>
        <w:tc>
          <w:tcPr>
            <w:tcW w:w="91" w:type="pct"/>
          </w:tcPr>
          <w:p w14:paraId="41288C3A" w14:textId="77777777" w:rsidR="006F06AA" w:rsidRPr="00A67010" w:rsidRDefault="006F06AA" w:rsidP="00021BA1">
            <w:pPr>
              <w:spacing w:line="360" w:lineRule="auto"/>
              <w:jc w:val="left"/>
              <w:rPr>
                <w:rFonts w:ascii="Aptos" w:hAnsi="Aptos"/>
                <w:sz w:val="24"/>
              </w:rPr>
            </w:pPr>
          </w:p>
        </w:tc>
        <w:tc>
          <w:tcPr>
            <w:tcW w:w="658" w:type="pct"/>
          </w:tcPr>
          <w:p w14:paraId="30DD62CC" w14:textId="2E5D0228"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823FD08" w14:textId="5ECBC40A" w:rsidR="006F06AA" w:rsidRPr="00A67010" w:rsidRDefault="006F06AA" w:rsidP="00021BA1">
            <w:pPr>
              <w:spacing w:line="360" w:lineRule="auto"/>
              <w:jc w:val="left"/>
              <w:rPr>
                <w:rFonts w:ascii="Aptos" w:hAnsi="Aptos"/>
                <w:sz w:val="24"/>
              </w:rPr>
            </w:pPr>
            <w:r w:rsidRPr="00A67010">
              <w:rPr>
                <w:rFonts w:ascii="Aptos" w:hAnsi="Aptos"/>
                <w:sz w:val="24"/>
              </w:rPr>
              <w:t>…………..… zł</w:t>
            </w:r>
          </w:p>
          <w:p w14:paraId="57AEFC56"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F1366A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656E937"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F3DD23F" w14:textId="543737FC"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61B7B0F9"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F0D247C" w14:textId="4A231657" w:rsidR="006F06AA" w:rsidRPr="00A67010" w:rsidRDefault="006F06AA" w:rsidP="00021BA1">
            <w:pPr>
              <w:spacing w:line="360" w:lineRule="auto"/>
              <w:jc w:val="left"/>
              <w:rPr>
                <w:rFonts w:ascii="Aptos" w:hAnsi="Aptos"/>
                <w:sz w:val="24"/>
              </w:rPr>
            </w:pPr>
            <w:r w:rsidRPr="00A67010">
              <w:rPr>
                <w:rFonts w:ascii="Aptos" w:hAnsi="Aptos"/>
                <w:sz w:val="24"/>
              </w:rPr>
              <w:t>…………..… zł</w:t>
            </w:r>
          </w:p>
          <w:p w14:paraId="163D95B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53A48FA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B28BAA9"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48DC4EE" w14:textId="7C508659"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1DC8A8B8"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5FD4E8C" w14:textId="02F66ADE" w:rsidR="006F06AA" w:rsidRPr="00A67010" w:rsidRDefault="006F06AA" w:rsidP="00021BA1">
            <w:pPr>
              <w:spacing w:line="360" w:lineRule="auto"/>
              <w:jc w:val="left"/>
              <w:rPr>
                <w:rFonts w:ascii="Aptos" w:hAnsi="Aptos"/>
                <w:sz w:val="24"/>
              </w:rPr>
            </w:pPr>
            <w:r w:rsidRPr="00A67010">
              <w:rPr>
                <w:rFonts w:ascii="Aptos" w:hAnsi="Aptos"/>
                <w:sz w:val="24"/>
              </w:rPr>
              <w:t>…………..… zł</w:t>
            </w:r>
          </w:p>
          <w:p w14:paraId="51BB111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08AD2E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8CAC3D0"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5C6C3C0" w14:textId="4284B1A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55077A3"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B0A8EB8" w14:textId="7DDBF02E" w:rsidR="006F06AA" w:rsidRPr="00A67010" w:rsidRDefault="006F06AA" w:rsidP="00021BA1">
            <w:pPr>
              <w:spacing w:line="360" w:lineRule="auto"/>
              <w:jc w:val="left"/>
              <w:rPr>
                <w:rFonts w:ascii="Aptos" w:hAnsi="Aptos"/>
                <w:sz w:val="24"/>
              </w:rPr>
            </w:pPr>
            <w:r w:rsidRPr="00A67010">
              <w:rPr>
                <w:rFonts w:ascii="Aptos" w:hAnsi="Aptos"/>
                <w:sz w:val="24"/>
              </w:rPr>
              <w:t>…………..… zł</w:t>
            </w:r>
          </w:p>
          <w:p w14:paraId="1F11EEE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E06E764"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9E7A824"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72A4B7E" w14:textId="49E58662"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7C9ECF27"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37DF5B7"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424852B5"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B99D2E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73BD583"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D7AB911"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081A76AE"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A4798D8" w14:textId="196CF2EA" w:rsidR="006F06AA" w:rsidRPr="00A67010" w:rsidRDefault="006F06AA" w:rsidP="00021BA1">
            <w:pPr>
              <w:spacing w:line="360" w:lineRule="auto"/>
              <w:jc w:val="left"/>
              <w:rPr>
                <w:rFonts w:ascii="Aptos" w:hAnsi="Aptos"/>
                <w:sz w:val="24"/>
              </w:rPr>
            </w:pPr>
            <w:r w:rsidRPr="00A67010">
              <w:rPr>
                <w:rFonts w:ascii="Aptos" w:hAnsi="Aptos"/>
                <w:sz w:val="24"/>
              </w:rPr>
              <w:t>…………..… zł</w:t>
            </w:r>
          </w:p>
          <w:p w14:paraId="27BF9A0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C857055"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633730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ECFA63C" w14:textId="3B336B60"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0EF21C74" w14:textId="77777777" w:rsidTr="006F06AA">
        <w:trPr>
          <w:trHeight w:val="1517"/>
        </w:trPr>
        <w:tc>
          <w:tcPr>
            <w:tcW w:w="690" w:type="pct"/>
          </w:tcPr>
          <w:p w14:paraId="07CF58D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ESET PROTECT Advanced – </w:t>
            </w:r>
            <w:r w:rsidRPr="00A67010">
              <w:rPr>
                <w:rFonts w:ascii="Aptos" w:hAnsi="Aptos"/>
                <w:sz w:val="24"/>
              </w:rPr>
              <w:lastRenderedPageBreak/>
              <w:t>24 miesiące subskrypcji</w:t>
            </w:r>
          </w:p>
        </w:tc>
        <w:tc>
          <w:tcPr>
            <w:tcW w:w="91" w:type="pct"/>
          </w:tcPr>
          <w:p w14:paraId="69330AFF" w14:textId="77777777" w:rsidR="006F06AA" w:rsidRPr="00A67010" w:rsidRDefault="006F06AA" w:rsidP="00021BA1">
            <w:pPr>
              <w:spacing w:line="360" w:lineRule="auto"/>
              <w:jc w:val="left"/>
              <w:rPr>
                <w:rFonts w:ascii="Aptos" w:hAnsi="Aptos"/>
                <w:sz w:val="24"/>
              </w:rPr>
            </w:pPr>
          </w:p>
        </w:tc>
        <w:tc>
          <w:tcPr>
            <w:tcW w:w="658" w:type="pct"/>
          </w:tcPr>
          <w:p w14:paraId="388EE666" w14:textId="582D9ED4"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D29B1CB" w14:textId="7A087389" w:rsidR="006F06AA" w:rsidRPr="00A67010" w:rsidRDefault="006F06AA" w:rsidP="00021BA1">
            <w:pPr>
              <w:spacing w:line="360" w:lineRule="auto"/>
              <w:jc w:val="left"/>
              <w:rPr>
                <w:rFonts w:ascii="Aptos" w:hAnsi="Aptos"/>
                <w:sz w:val="24"/>
              </w:rPr>
            </w:pPr>
            <w:r w:rsidRPr="00A67010">
              <w:rPr>
                <w:rFonts w:ascii="Aptos" w:hAnsi="Aptos"/>
                <w:sz w:val="24"/>
              </w:rPr>
              <w:t>…………….. zł</w:t>
            </w:r>
          </w:p>
          <w:p w14:paraId="23969150"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251785C"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A835A81"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4C33F515" w14:textId="70C9D3D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04E07E4"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4C916076" w14:textId="6AEEB708" w:rsidR="006F06AA" w:rsidRPr="00A67010" w:rsidRDefault="006F06AA" w:rsidP="00021BA1">
            <w:pPr>
              <w:spacing w:line="360" w:lineRule="auto"/>
              <w:jc w:val="left"/>
              <w:rPr>
                <w:rFonts w:ascii="Aptos" w:hAnsi="Aptos"/>
                <w:sz w:val="24"/>
              </w:rPr>
            </w:pPr>
            <w:r w:rsidRPr="00A67010">
              <w:rPr>
                <w:rFonts w:ascii="Aptos" w:hAnsi="Aptos"/>
                <w:sz w:val="24"/>
              </w:rPr>
              <w:t>…………….… zł</w:t>
            </w:r>
          </w:p>
          <w:p w14:paraId="002E7646"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17C1068"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F8E295E"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6BD5DD35" w14:textId="74AFB9F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6943969"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7F6B2E0F" w14:textId="4A7BBB1B" w:rsidR="006F06AA" w:rsidRPr="00A67010" w:rsidRDefault="006F06AA" w:rsidP="00021BA1">
            <w:pPr>
              <w:spacing w:line="360" w:lineRule="auto"/>
              <w:jc w:val="left"/>
              <w:rPr>
                <w:rFonts w:ascii="Aptos" w:hAnsi="Aptos"/>
                <w:sz w:val="24"/>
              </w:rPr>
            </w:pPr>
            <w:r w:rsidRPr="00A67010">
              <w:rPr>
                <w:rFonts w:ascii="Aptos" w:hAnsi="Aptos"/>
                <w:sz w:val="24"/>
              </w:rPr>
              <w:t>…………..… zł</w:t>
            </w:r>
          </w:p>
          <w:p w14:paraId="4DD2E92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F46CEF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A7DA441"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51132E00" w14:textId="69462F1C"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67D88E6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79DC5F3B" w14:textId="5DCEBC6A" w:rsidR="006F06AA" w:rsidRPr="00A67010" w:rsidRDefault="006F06AA" w:rsidP="00021BA1">
            <w:pPr>
              <w:spacing w:line="360" w:lineRule="auto"/>
              <w:jc w:val="left"/>
              <w:rPr>
                <w:rFonts w:ascii="Aptos" w:hAnsi="Aptos"/>
                <w:sz w:val="24"/>
              </w:rPr>
            </w:pPr>
            <w:r w:rsidRPr="00A67010">
              <w:rPr>
                <w:rFonts w:ascii="Aptos" w:hAnsi="Aptos"/>
                <w:sz w:val="24"/>
              </w:rPr>
              <w:t>…………..… zł</w:t>
            </w:r>
          </w:p>
          <w:p w14:paraId="163E5BC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1530F18"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A7701F5"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6292DFC1" w14:textId="48BA834E"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379EE174"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653C0005"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49D9BAB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0DC3AAC"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BC3A390"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B66A54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2BE05A95"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58FFD746" w14:textId="24921E2E" w:rsidR="006F06AA" w:rsidRPr="00A67010" w:rsidRDefault="006F06AA" w:rsidP="00021BA1">
            <w:pPr>
              <w:spacing w:line="360" w:lineRule="auto"/>
              <w:jc w:val="left"/>
              <w:rPr>
                <w:rFonts w:ascii="Aptos" w:hAnsi="Aptos"/>
                <w:sz w:val="24"/>
              </w:rPr>
            </w:pPr>
            <w:r w:rsidRPr="00A67010">
              <w:rPr>
                <w:rFonts w:ascii="Aptos" w:hAnsi="Aptos"/>
                <w:sz w:val="24"/>
              </w:rPr>
              <w:t>…………..… zł</w:t>
            </w:r>
          </w:p>
          <w:p w14:paraId="69F28DC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9358347"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4FA03ED"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675595C" w14:textId="5F7D7462"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0384EEF1" w14:textId="77777777" w:rsidTr="006F06AA">
        <w:trPr>
          <w:trHeight w:val="1517"/>
        </w:trPr>
        <w:tc>
          <w:tcPr>
            <w:tcW w:w="690" w:type="pct"/>
          </w:tcPr>
          <w:p w14:paraId="793A55B2"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Advanced – 36 miesięcy subskrypcji</w:t>
            </w:r>
          </w:p>
        </w:tc>
        <w:tc>
          <w:tcPr>
            <w:tcW w:w="91" w:type="pct"/>
          </w:tcPr>
          <w:p w14:paraId="3A545EC0" w14:textId="77777777" w:rsidR="006F06AA" w:rsidRPr="00A67010" w:rsidRDefault="006F06AA" w:rsidP="00021BA1">
            <w:pPr>
              <w:spacing w:line="360" w:lineRule="auto"/>
              <w:jc w:val="left"/>
              <w:rPr>
                <w:rFonts w:ascii="Aptos" w:hAnsi="Aptos"/>
                <w:sz w:val="24"/>
              </w:rPr>
            </w:pPr>
          </w:p>
        </w:tc>
        <w:tc>
          <w:tcPr>
            <w:tcW w:w="658" w:type="pct"/>
          </w:tcPr>
          <w:p w14:paraId="4DF67969" w14:textId="12EA1C82" w:rsidR="006F06AA" w:rsidRPr="00A67010" w:rsidRDefault="006F06AA" w:rsidP="00021BA1">
            <w:pPr>
              <w:spacing w:line="360" w:lineRule="auto"/>
              <w:jc w:val="left"/>
              <w:rPr>
                <w:rFonts w:ascii="Aptos" w:hAnsi="Aptos"/>
                <w:sz w:val="24"/>
              </w:rPr>
            </w:pPr>
            <w:r w:rsidRPr="00A67010">
              <w:rPr>
                <w:rFonts w:ascii="Aptos" w:hAnsi="Aptos"/>
                <w:sz w:val="24"/>
              </w:rPr>
              <w:t>Netto:</w:t>
            </w:r>
          </w:p>
          <w:p w14:paraId="039C92C8" w14:textId="1B0A5811" w:rsidR="006F06AA" w:rsidRPr="00A67010" w:rsidRDefault="006F06AA" w:rsidP="00021BA1">
            <w:pPr>
              <w:spacing w:line="360" w:lineRule="auto"/>
              <w:jc w:val="left"/>
              <w:rPr>
                <w:rFonts w:ascii="Aptos" w:hAnsi="Aptos"/>
                <w:sz w:val="24"/>
              </w:rPr>
            </w:pPr>
            <w:r w:rsidRPr="00A67010">
              <w:rPr>
                <w:rFonts w:ascii="Aptos" w:hAnsi="Aptos"/>
                <w:sz w:val="24"/>
              </w:rPr>
              <w:t>…………….… zł</w:t>
            </w:r>
          </w:p>
          <w:p w14:paraId="28B7A9C5"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8F8BD5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985679C"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3DE4A8CF" w14:textId="3178E9A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82CDE93"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C636AEB" w14:textId="4E4713C4" w:rsidR="006F06AA" w:rsidRPr="00A67010" w:rsidRDefault="006F06AA" w:rsidP="00021BA1">
            <w:pPr>
              <w:spacing w:line="360" w:lineRule="auto"/>
              <w:jc w:val="left"/>
              <w:rPr>
                <w:rFonts w:ascii="Aptos" w:hAnsi="Aptos"/>
                <w:sz w:val="24"/>
              </w:rPr>
            </w:pPr>
            <w:r w:rsidRPr="00A67010">
              <w:rPr>
                <w:rFonts w:ascii="Aptos" w:hAnsi="Aptos"/>
                <w:sz w:val="24"/>
              </w:rPr>
              <w:t>…………..… zł</w:t>
            </w:r>
          </w:p>
          <w:p w14:paraId="4D09981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41C27E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732E32A"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641A8D7" w14:textId="1CD54EE1"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1FF6E6C5"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DFFE2EA" w14:textId="392F0D2E" w:rsidR="006F06AA" w:rsidRPr="00A67010" w:rsidRDefault="006F06AA" w:rsidP="00021BA1">
            <w:pPr>
              <w:spacing w:line="360" w:lineRule="auto"/>
              <w:jc w:val="left"/>
              <w:rPr>
                <w:rFonts w:ascii="Aptos" w:hAnsi="Aptos"/>
                <w:sz w:val="24"/>
              </w:rPr>
            </w:pPr>
            <w:r w:rsidRPr="00A67010">
              <w:rPr>
                <w:rFonts w:ascii="Aptos" w:hAnsi="Aptos"/>
                <w:sz w:val="24"/>
              </w:rPr>
              <w:t>…………….. zł</w:t>
            </w:r>
          </w:p>
          <w:p w14:paraId="3CB1128F"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021D2D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CA2423E"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7D430F2" w14:textId="0B5F7D39"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2668763"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264A1C7" w14:textId="1D7B134E" w:rsidR="006F06AA" w:rsidRPr="00A67010" w:rsidRDefault="006F06AA" w:rsidP="00021BA1">
            <w:pPr>
              <w:spacing w:line="360" w:lineRule="auto"/>
              <w:jc w:val="left"/>
              <w:rPr>
                <w:rFonts w:ascii="Aptos" w:hAnsi="Aptos"/>
                <w:sz w:val="24"/>
              </w:rPr>
            </w:pPr>
            <w:r w:rsidRPr="00A67010">
              <w:rPr>
                <w:rFonts w:ascii="Aptos" w:hAnsi="Aptos"/>
                <w:sz w:val="24"/>
              </w:rPr>
              <w:t>…………….. zł</w:t>
            </w:r>
          </w:p>
          <w:p w14:paraId="599F2DB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AA93E2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9C1A63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511B210" w14:textId="6DE14C05"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42E91137"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02463923"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5B0A922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F9518D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5E5DB1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E1236E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4BD01A72"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099376FC" w14:textId="7871ABCC" w:rsidR="006F06AA" w:rsidRPr="00A67010" w:rsidRDefault="006F06AA" w:rsidP="00021BA1">
            <w:pPr>
              <w:spacing w:line="360" w:lineRule="auto"/>
              <w:jc w:val="left"/>
              <w:rPr>
                <w:rFonts w:ascii="Aptos" w:hAnsi="Aptos"/>
                <w:sz w:val="24"/>
              </w:rPr>
            </w:pPr>
            <w:r w:rsidRPr="00A67010">
              <w:rPr>
                <w:rFonts w:ascii="Aptos" w:hAnsi="Aptos"/>
                <w:sz w:val="24"/>
              </w:rPr>
              <w:t>…………..… zł</w:t>
            </w:r>
          </w:p>
          <w:p w14:paraId="794866C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99BDA3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B0EC4C0"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09EB4A5" w14:textId="5DB9D66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4DF8F0CA" w14:textId="77777777" w:rsidTr="006F06AA">
        <w:trPr>
          <w:trHeight w:val="1518"/>
        </w:trPr>
        <w:tc>
          <w:tcPr>
            <w:tcW w:w="690" w:type="pct"/>
          </w:tcPr>
          <w:p w14:paraId="1DCF5497"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Complete – 12 miesięcy subskrypcji</w:t>
            </w:r>
          </w:p>
        </w:tc>
        <w:tc>
          <w:tcPr>
            <w:tcW w:w="91" w:type="pct"/>
          </w:tcPr>
          <w:p w14:paraId="261E3594" w14:textId="77777777" w:rsidR="006F06AA" w:rsidRPr="00A67010" w:rsidRDefault="006F06AA" w:rsidP="00021BA1">
            <w:pPr>
              <w:spacing w:line="360" w:lineRule="auto"/>
              <w:jc w:val="left"/>
              <w:rPr>
                <w:rFonts w:ascii="Aptos" w:hAnsi="Aptos"/>
                <w:sz w:val="24"/>
              </w:rPr>
            </w:pPr>
          </w:p>
        </w:tc>
        <w:tc>
          <w:tcPr>
            <w:tcW w:w="658" w:type="pct"/>
          </w:tcPr>
          <w:p w14:paraId="35ECF1CF" w14:textId="45248C11"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E055A94" w14:textId="04DAA96D" w:rsidR="006F06AA" w:rsidRPr="00A67010" w:rsidRDefault="006F06AA" w:rsidP="00021BA1">
            <w:pPr>
              <w:spacing w:line="360" w:lineRule="auto"/>
              <w:jc w:val="left"/>
              <w:rPr>
                <w:rFonts w:ascii="Aptos" w:hAnsi="Aptos"/>
                <w:sz w:val="24"/>
              </w:rPr>
            </w:pPr>
            <w:r w:rsidRPr="00A67010">
              <w:rPr>
                <w:rFonts w:ascii="Aptos" w:hAnsi="Aptos"/>
                <w:sz w:val="24"/>
              </w:rPr>
              <w:t>…………..… zł</w:t>
            </w:r>
          </w:p>
          <w:p w14:paraId="0E70CB7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8396234"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C79288C"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F1583E2" w14:textId="3E254D0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77716D35"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577910D" w14:textId="66CC7E81" w:rsidR="006F06AA" w:rsidRPr="00A67010" w:rsidRDefault="006F06AA" w:rsidP="00021BA1">
            <w:pPr>
              <w:spacing w:line="360" w:lineRule="auto"/>
              <w:jc w:val="left"/>
              <w:rPr>
                <w:rFonts w:ascii="Aptos" w:hAnsi="Aptos"/>
                <w:sz w:val="24"/>
              </w:rPr>
            </w:pPr>
            <w:r w:rsidRPr="00A67010">
              <w:rPr>
                <w:rFonts w:ascii="Aptos" w:hAnsi="Aptos"/>
                <w:sz w:val="24"/>
              </w:rPr>
              <w:t>…………..… zł</w:t>
            </w:r>
          </w:p>
          <w:p w14:paraId="670470DE"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06AE9F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09F539F"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B57C3E4" w14:textId="3D1DEF16"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102E67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74FEE2B" w14:textId="5D4D762B" w:rsidR="006F06AA" w:rsidRPr="00A67010" w:rsidRDefault="006F06AA" w:rsidP="00021BA1">
            <w:pPr>
              <w:spacing w:line="360" w:lineRule="auto"/>
              <w:jc w:val="left"/>
              <w:rPr>
                <w:rFonts w:ascii="Aptos" w:hAnsi="Aptos"/>
                <w:sz w:val="24"/>
              </w:rPr>
            </w:pPr>
            <w:r w:rsidRPr="00A67010">
              <w:rPr>
                <w:rFonts w:ascii="Aptos" w:hAnsi="Aptos"/>
                <w:sz w:val="24"/>
              </w:rPr>
              <w:t>…………..… zł</w:t>
            </w:r>
          </w:p>
          <w:p w14:paraId="0070D565"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3B7469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91C63A8"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127DD9C" w14:textId="4366936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316D7F5B"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0BB8167" w14:textId="4F6CCFCA" w:rsidR="006F06AA" w:rsidRPr="00A67010" w:rsidRDefault="006F06AA" w:rsidP="00021BA1">
            <w:pPr>
              <w:spacing w:line="360" w:lineRule="auto"/>
              <w:jc w:val="left"/>
              <w:rPr>
                <w:rFonts w:ascii="Aptos" w:hAnsi="Aptos"/>
                <w:sz w:val="24"/>
              </w:rPr>
            </w:pPr>
            <w:r w:rsidRPr="00A67010">
              <w:rPr>
                <w:rFonts w:ascii="Aptos" w:hAnsi="Aptos"/>
                <w:sz w:val="24"/>
              </w:rPr>
              <w:t>…………..… zł</w:t>
            </w:r>
          </w:p>
          <w:p w14:paraId="446020DD"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6D98CF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301889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CE0FC49" w14:textId="37B59E16"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5E3B8603"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C9106EB"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52C3397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67F764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2E832B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0ED880B"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5388DC5F"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47B1934" w14:textId="5AC3518B" w:rsidR="006F06AA" w:rsidRPr="00A67010" w:rsidRDefault="006F06AA" w:rsidP="00021BA1">
            <w:pPr>
              <w:spacing w:line="360" w:lineRule="auto"/>
              <w:jc w:val="left"/>
              <w:rPr>
                <w:rFonts w:ascii="Aptos" w:hAnsi="Aptos"/>
                <w:sz w:val="24"/>
              </w:rPr>
            </w:pPr>
            <w:r w:rsidRPr="00A67010">
              <w:rPr>
                <w:rFonts w:ascii="Aptos" w:hAnsi="Aptos"/>
                <w:sz w:val="24"/>
              </w:rPr>
              <w:t>…………..… zł</w:t>
            </w:r>
          </w:p>
          <w:p w14:paraId="4182C0EC"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5030003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C842533"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49407B8" w14:textId="2E2090E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5E2B624B" w14:textId="77777777" w:rsidTr="006F06AA">
        <w:trPr>
          <w:trHeight w:val="1517"/>
        </w:trPr>
        <w:tc>
          <w:tcPr>
            <w:tcW w:w="690" w:type="pct"/>
          </w:tcPr>
          <w:p w14:paraId="623A5224"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ESET PROTECT Complete – </w:t>
            </w:r>
            <w:r w:rsidRPr="00A67010">
              <w:rPr>
                <w:rFonts w:ascii="Aptos" w:hAnsi="Aptos"/>
                <w:sz w:val="24"/>
              </w:rPr>
              <w:lastRenderedPageBreak/>
              <w:t>24 miesiące subskrypcji</w:t>
            </w:r>
          </w:p>
        </w:tc>
        <w:tc>
          <w:tcPr>
            <w:tcW w:w="91" w:type="pct"/>
          </w:tcPr>
          <w:p w14:paraId="41CF08A8" w14:textId="77777777" w:rsidR="006F06AA" w:rsidRPr="00A67010" w:rsidRDefault="006F06AA" w:rsidP="00021BA1">
            <w:pPr>
              <w:spacing w:line="360" w:lineRule="auto"/>
              <w:jc w:val="left"/>
              <w:rPr>
                <w:rFonts w:ascii="Aptos" w:hAnsi="Aptos"/>
                <w:sz w:val="24"/>
              </w:rPr>
            </w:pPr>
          </w:p>
        </w:tc>
        <w:tc>
          <w:tcPr>
            <w:tcW w:w="658" w:type="pct"/>
          </w:tcPr>
          <w:p w14:paraId="726E2A55" w14:textId="2E27A418" w:rsidR="006F06AA" w:rsidRPr="00A67010" w:rsidRDefault="006F06AA" w:rsidP="00021BA1">
            <w:pPr>
              <w:spacing w:line="360" w:lineRule="auto"/>
              <w:jc w:val="left"/>
              <w:rPr>
                <w:rFonts w:ascii="Aptos" w:hAnsi="Aptos"/>
                <w:sz w:val="24"/>
              </w:rPr>
            </w:pPr>
            <w:r w:rsidRPr="00A67010">
              <w:rPr>
                <w:rFonts w:ascii="Aptos" w:hAnsi="Aptos"/>
                <w:sz w:val="24"/>
              </w:rPr>
              <w:t>Netto:</w:t>
            </w:r>
          </w:p>
          <w:p w14:paraId="075AF75E" w14:textId="67D9A129" w:rsidR="006F06AA" w:rsidRPr="00A67010" w:rsidRDefault="006F06AA" w:rsidP="00021BA1">
            <w:pPr>
              <w:spacing w:line="360" w:lineRule="auto"/>
              <w:jc w:val="left"/>
              <w:rPr>
                <w:rFonts w:ascii="Aptos" w:hAnsi="Aptos"/>
                <w:sz w:val="24"/>
              </w:rPr>
            </w:pPr>
            <w:r w:rsidRPr="00A67010">
              <w:rPr>
                <w:rFonts w:ascii="Aptos" w:hAnsi="Aptos"/>
                <w:sz w:val="24"/>
              </w:rPr>
              <w:t>…………..… zł</w:t>
            </w:r>
          </w:p>
          <w:p w14:paraId="47D0879F"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5EFBAA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78D75A1F"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8A95AD5" w14:textId="4E7176E9"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140E9C16"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0F86B177" w14:textId="231BE8B6" w:rsidR="006F06AA" w:rsidRPr="00A67010" w:rsidRDefault="006F06AA" w:rsidP="00021BA1">
            <w:pPr>
              <w:spacing w:line="360" w:lineRule="auto"/>
              <w:jc w:val="left"/>
              <w:rPr>
                <w:rFonts w:ascii="Aptos" w:hAnsi="Aptos"/>
                <w:sz w:val="24"/>
              </w:rPr>
            </w:pPr>
            <w:r w:rsidRPr="00A67010">
              <w:rPr>
                <w:rFonts w:ascii="Aptos" w:hAnsi="Aptos"/>
                <w:sz w:val="24"/>
              </w:rPr>
              <w:t>…………..… zł</w:t>
            </w:r>
          </w:p>
          <w:p w14:paraId="3D52E1EC"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FB1DD59"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585652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986E12F" w14:textId="3FE28A1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679BB9D"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471F5378" w14:textId="45D5E159" w:rsidR="006F06AA" w:rsidRPr="00A67010" w:rsidRDefault="006F06AA" w:rsidP="00021BA1">
            <w:pPr>
              <w:spacing w:line="360" w:lineRule="auto"/>
              <w:jc w:val="left"/>
              <w:rPr>
                <w:rFonts w:ascii="Aptos" w:hAnsi="Aptos"/>
                <w:sz w:val="24"/>
              </w:rPr>
            </w:pPr>
            <w:r w:rsidRPr="00A67010">
              <w:rPr>
                <w:rFonts w:ascii="Aptos" w:hAnsi="Aptos"/>
                <w:sz w:val="24"/>
              </w:rPr>
              <w:t>…………..… zł</w:t>
            </w:r>
          </w:p>
          <w:p w14:paraId="17D20FD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0B67E7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41FD4B6"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4300648" w14:textId="79E871F0"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716DF2E3"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220BDCB0" w14:textId="4498C5D1" w:rsidR="006F06AA" w:rsidRPr="00A67010" w:rsidRDefault="006F06AA" w:rsidP="00021BA1">
            <w:pPr>
              <w:spacing w:line="360" w:lineRule="auto"/>
              <w:jc w:val="left"/>
              <w:rPr>
                <w:rFonts w:ascii="Aptos" w:hAnsi="Aptos"/>
                <w:sz w:val="24"/>
              </w:rPr>
            </w:pPr>
            <w:r w:rsidRPr="00A67010">
              <w:rPr>
                <w:rFonts w:ascii="Aptos" w:hAnsi="Aptos"/>
                <w:sz w:val="24"/>
              </w:rPr>
              <w:t>…………..… zł</w:t>
            </w:r>
          </w:p>
          <w:p w14:paraId="3C1E06E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6FBCA3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48AB62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387B5CF3" w14:textId="2C2D59C1"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6FA99B22"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58B164C8"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2874293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B5D2328"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F1A6DA8"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03ED7B62" w14:textId="660FB891"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48A31EA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34DC4536" w14:textId="7B42C38A" w:rsidR="006F06AA" w:rsidRPr="00A67010" w:rsidRDefault="006F06AA" w:rsidP="00021BA1">
            <w:pPr>
              <w:spacing w:line="360" w:lineRule="auto"/>
              <w:jc w:val="left"/>
              <w:rPr>
                <w:rFonts w:ascii="Aptos" w:hAnsi="Aptos"/>
                <w:sz w:val="24"/>
              </w:rPr>
            </w:pPr>
            <w:r w:rsidRPr="00A67010">
              <w:rPr>
                <w:rFonts w:ascii="Aptos" w:hAnsi="Aptos"/>
                <w:sz w:val="24"/>
              </w:rPr>
              <w:t>…………..… zł</w:t>
            </w:r>
          </w:p>
          <w:p w14:paraId="01580036"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80CD80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FC97306"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3E4E554E" w14:textId="2CACE335"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06333B57" w14:textId="77777777" w:rsidTr="006F06AA">
        <w:trPr>
          <w:trHeight w:val="1517"/>
        </w:trPr>
        <w:tc>
          <w:tcPr>
            <w:tcW w:w="690" w:type="pct"/>
          </w:tcPr>
          <w:p w14:paraId="4166CE62"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Complete – 36 miesięcy subskrypcji</w:t>
            </w:r>
          </w:p>
        </w:tc>
        <w:tc>
          <w:tcPr>
            <w:tcW w:w="91" w:type="pct"/>
          </w:tcPr>
          <w:p w14:paraId="60F3C0C6" w14:textId="77777777" w:rsidR="006F06AA" w:rsidRPr="00A67010" w:rsidRDefault="006F06AA" w:rsidP="00021BA1">
            <w:pPr>
              <w:spacing w:line="360" w:lineRule="auto"/>
              <w:jc w:val="left"/>
              <w:rPr>
                <w:rFonts w:ascii="Aptos" w:hAnsi="Aptos"/>
                <w:sz w:val="24"/>
              </w:rPr>
            </w:pPr>
          </w:p>
        </w:tc>
        <w:tc>
          <w:tcPr>
            <w:tcW w:w="658" w:type="pct"/>
          </w:tcPr>
          <w:p w14:paraId="2008581A" w14:textId="548DDA12"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B289065" w14:textId="339338F3" w:rsidR="006F06AA" w:rsidRPr="00A67010" w:rsidRDefault="006F06AA" w:rsidP="00021BA1">
            <w:pPr>
              <w:spacing w:line="360" w:lineRule="auto"/>
              <w:jc w:val="left"/>
              <w:rPr>
                <w:rFonts w:ascii="Aptos" w:hAnsi="Aptos"/>
                <w:sz w:val="24"/>
              </w:rPr>
            </w:pPr>
            <w:r w:rsidRPr="00A67010">
              <w:rPr>
                <w:rFonts w:ascii="Aptos" w:hAnsi="Aptos"/>
                <w:sz w:val="24"/>
              </w:rPr>
              <w:t>…………….. zł</w:t>
            </w:r>
          </w:p>
          <w:p w14:paraId="5E38604F"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3D3AD0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AA11EA9"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22219AD" w14:textId="0A36AF1F"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213FEB59"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C348595" w14:textId="3622CB5F" w:rsidR="006F06AA" w:rsidRPr="00A67010" w:rsidRDefault="006F06AA" w:rsidP="00021BA1">
            <w:pPr>
              <w:spacing w:line="360" w:lineRule="auto"/>
              <w:jc w:val="left"/>
              <w:rPr>
                <w:rFonts w:ascii="Aptos" w:hAnsi="Aptos"/>
                <w:sz w:val="24"/>
              </w:rPr>
            </w:pPr>
            <w:r w:rsidRPr="00A67010">
              <w:rPr>
                <w:rFonts w:ascii="Aptos" w:hAnsi="Aptos"/>
                <w:sz w:val="24"/>
              </w:rPr>
              <w:t>…………..… zł</w:t>
            </w:r>
          </w:p>
          <w:p w14:paraId="75F56D35"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36B806A"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E2A4D95"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7EF1643" w14:textId="5C9D869A"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1A35C69C"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1C10FFFA" w14:textId="11E7EAF3" w:rsidR="006F06AA" w:rsidRPr="00A67010" w:rsidRDefault="006F06AA" w:rsidP="00021BA1">
            <w:pPr>
              <w:spacing w:line="360" w:lineRule="auto"/>
              <w:jc w:val="left"/>
              <w:rPr>
                <w:rFonts w:ascii="Aptos" w:hAnsi="Aptos"/>
                <w:sz w:val="24"/>
              </w:rPr>
            </w:pPr>
            <w:r w:rsidRPr="00A67010">
              <w:rPr>
                <w:rFonts w:ascii="Aptos" w:hAnsi="Aptos"/>
                <w:sz w:val="24"/>
              </w:rPr>
              <w:t>…………..… zł</w:t>
            </w:r>
          </w:p>
          <w:p w14:paraId="5338E13A"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8254BE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9DCE076"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99BF406" w14:textId="792ECF02"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3EED45E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F9F597B" w14:textId="321EF155" w:rsidR="006F06AA" w:rsidRPr="00A67010" w:rsidRDefault="006F06AA" w:rsidP="00021BA1">
            <w:pPr>
              <w:spacing w:line="360" w:lineRule="auto"/>
              <w:jc w:val="left"/>
              <w:rPr>
                <w:rFonts w:ascii="Aptos" w:hAnsi="Aptos"/>
                <w:sz w:val="24"/>
              </w:rPr>
            </w:pPr>
            <w:r w:rsidRPr="00A67010">
              <w:rPr>
                <w:rFonts w:ascii="Aptos" w:hAnsi="Aptos"/>
                <w:sz w:val="24"/>
              </w:rPr>
              <w:t>…………..… zł</w:t>
            </w:r>
          </w:p>
          <w:p w14:paraId="0F387DC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53D263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5EEC77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4662940" w14:textId="3F41C266"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5E491EA4"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62961BB"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6C9708D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93B0C0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9484B6B"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582259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3CE98E11"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6FBE516" w14:textId="4C888EED" w:rsidR="006F06AA" w:rsidRPr="00A67010" w:rsidRDefault="006F06AA" w:rsidP="00021BA1">
            <w:pPr>
              <w:spacing w:line="360" w:lineRule="auto"/>
              <w:jc w:val="left"/>
              <w:rPr>
                <w:rFonts w:ascii="Aptos" w:hAnsi="Aptos"/>
                <w:sz w:val="24"/>
              </w:rPr>
            </w:pPr>
            <w:r w:rsidRPr="00A67010">
              <w:rPr>
                <w:rFonts w:ascii="Aptos" w:hAnsi="Aptos"/>
                <w:sz w:val="24"/>
              </w:rPr>
              <w:t>…………..… zł</w:t>
            </w:r>
          </w:p>
          <w:p w14:paraId="68905EB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58DCD7A"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C1069A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CB13B0E" w14:textId="37D2CA3F"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6E6C8691" w14:textId="77777777" w:rsidTr="006F06AA">
        <w:trPr>
          <w:trHeight w:val="1517"/>
        </w:trPr>
        <w:tc>
          <w:tcPr>
            <w:tcW w:w="690" w:type="pct"/>
          </w:tcPr>
          <w:p w14:paraId="7678355F"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Enterprise – 12 miesięcy subskrypcji</w:t>
            </w:r>
          </w:p>
        </w:tc>
        <w:tc>
          <w:tcPr>
            <w:tcW w:w="91" w:type="pct"/>
          </w:tcPr>
          <w:p w14:paraId="41A6C5B3" w14:textId="77777777" w:rsidR="006F06AA" w:rsidRPr="00A67010" w:rsidRDefault="006F06AA" w:rsidP="00021BA1">
            <w:pPr>
              <w:spacing w:line="360" w:lineRule="auto"/>
              <w:jc w:val="left"/>
              <w:rPr>
                <w:rFonts w:ascii="Aptos" w:hAnsi="Aptos"/>
                <w:sz w:val="24"/>
              </w:rPr>
            </w:pPr>
          </w:p>
        </w:tc>
        <w:tc>
          <w:tcPr>
            <w:tcW w:w="658" w:type="pct"/>
          </w:tcPr>
          <w:p w14:paraId="7CA46343" w14:textId="0728C1FD"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980F4F4" w14:textId="3C1A14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734218F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9C4C44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CA9A34B"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32EA3822" w14:textId="3BD280D9"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E78398E"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544E82F" w14:textId="7C499800" w:rsidR="006F06AA" w:rsidRPr="00A67010" w:rsidRDefault="006F06AA" w:rsidP="00021BA1">
            <w:pPr>
              <w:spacing w:line="360" w:lineRule="auto"/>
              <w:jc w:val="left"/>
              <w:rPr>
                <w:rFonts w:ascii="Aptos" w:hAnsi="Aptos"/>
                <w:sz w:val="24"/>
              </w:rPr>
            </w:pPr>
            <w:r w:rsidRPr="00A67010">
              <w:rPr>
                <w:rFonts w:ascii="Aptos" w:hAnsi="Aptos"/>
                <w:sz w:val="24"/>
              </w:rPr>
              <w:t>…………..… zł</w:t>
            </w:r>
          </w:p>
          <w:p w14:paraId="7F8C269E"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EB2698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D87D3EF"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3EDA5AE1" w14:textId="43B1040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9DD4885"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19340DE8" w14:textId="6671512A" w:rsidR="006F06AA" w:rsidRPr="00A67010" w:rsidRDefault="006F06AA" w:rsidP="00021BA1">
            <w:pPr>
              <w:spacing w:line="360" w:lineRule="auto"/>
              <w:jc w:val="left"/>
              <w:rPr>
                <w:rFonts w:ascii="Aptos" w:hAnsi="Aptos"/>
                <w:sz w:val="24"/>
              </w:rPr>
            </w:pPr>
            <w:r w:rsidRPr="00A67010">
              <w:rPr>
                <w:rFonts w:ascii="Aptos" w:hAnsi="Aptos"/>
                <w:sz w:val="24"/>
              </w:rPr>
              <w:t>…………..… zł</w:t>
            </w:r>
          </w:p>
          <w:p w14:paraId="7D062CD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0F3DAD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6208D07"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39CF34AA" w14:textId="357BC95E"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D241F8B"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DDB03C4" w14:textId="5FFE773A" w:rsidR="006F06AA" w:rsidRPr="00A67010" w:rsidRDefault="006F06AA" w:rsidP="00021BA1">
            <w:pPr>
              <w:spacing w:line="360" w:lineRule="auto"/>
              <w:jc w:val="left"/>
              <w:rPr>
                <w:rFonts w:ascii="Aptos" w:hAnsi="Aptos"/>
                <w:sz w:val="24"/>
              </w:rPr>
            </w:pPr>
            <w:r w:rsidRPr="00A67010">
              <w:rPr>
                <w:rFonts w:ascii="Aptos" w:hAnsi="Aptos"/>
                <w:sz w:val="24"/>
              </w:rPr>
              <w:t>…………..… zł</w:t>
            </w:r>
          </w:p>
          <w:p w14:paraId="662C6219"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FBC488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536342A"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B7BE4AF" w14:textId="549EE4F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2B00D49C"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9E91FA4"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5F6FAE8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5A87EDC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BB9B89F"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EEC70A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1FA95AD5"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F0E5367" w14:textId="7BDF9644" w:rsidR="006F06AA" w:rsidRPr="00A67010" w:rsidRDefault="006F06AA" w:rsidP="00021BA1">
            <w:pPr>
              <w:spacing w:line="360" w:lineRule="auto"/>
              <w:jc w:val="left"/>
              <w:rPr>
                <w:rFonts w:ascii="Aptos" w:hAnsi="Aptos"/>
                <w:sz w:val="24"/>
              </w:rPr>
            </w:pPr>
            <w:r w:rsidRPr="00A67010">
              <w:rPr>
                <w:rFonts w:ascii="Aptos" w:hAnsi="Aptos"/>
                <w:sz w:val="24"/>
              </w:rPr>
              <w:t>…………..… zł</w:t>
            </w:r>
          </w:p>
          <w:p w14:paraId="23A26ED6"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982C81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9438EC6"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FC90909" w14:textId="4D278E22"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349DA211" w14:textId="77777777" w:rsidTr="006F06AA">
        <w:trPr>
          <w:trHeight w:val="1518"/>
        </w:trPr>
        <w:tc>
          <w:tcPr>
            <w:tcW w:w="690" w:type="pct"/>
          </w:tcPr>
          <w:p w14:paraId="547362E2"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ESET PROTECT Enterprise – </w:t>
            </w:r>
            <w:r w:rsidRPr="00A67010">
              <w:rPr>
                <w:rFonts w:ascii="Aptos" w:hAnsi="Aptos"/>
                <w:sz w:val="24"/>
              </w:rPr>
              <w:lastRenderedPageBreak/>
              <w:t>24 miesiące subskrypcji</w:t>
            </w:r>
          </w:p>
        </w:tc>
        <w:tc>
          <w:tcPr>
            <w:tcW w:w="91" w:type="pct"/>
          </w:tcPr>
          <w:p w14:paraId="7D2F573D" w14:textId="77777777" w:rsidR="006F06AA" w:rsidRPr="00A67010" w:rsidRDefault="006F06AA" w:rsidP="00021BA1">
            <w:pPr>
              <w:spacing w:line="360" w:lineRule="auto"/>
              <w:jc w:val="left"/>
              <w:rPr>
                <w:rFonts w:ascii="Aptos" w:hAnsi="Aptos"/>
                <w:sz w:val="24"/>
              </w:rPr>
            </w:pPr>
          </w:p>
        </w:tc>
        <w:tc>
          <w:tcPr>
            <w:tcW w:w="658" w:type="pct"/>
          </w:tcPr>
          <w:p w14:paraId="69A55BD4" w14:textId="15A88628" w:rsidR="006F06AA" w:rsidRPr="00A67010" w:rsidRDefault="006F06AA" w:rsidP="00021BA1">
            <w:pPr>
              <w:spacing w:line="360" w:lineRule="auto"/>
              <w:jc w:val="left"/>
              <w:rPr>
                <w:rFonts w:ascii="Aptos" w:hAnsi="Aptos"/>
                <w:sz w:val="24"/>
              </w:rPr>
            </w:pPr>
            <w:r w:rsidRPr="00A67010">
              <w:rPr>
                <w:rFonts w:ascii="Aptos" w:hAnsi="Aptos"/>
                <w:sz w:val="24"/>
              </w:rPr>
              <w:t>Netto:</w:t>
            </w:r>
          </w:p>
          <w:p w14:paraId="07C0CB28" w14:textId="514C1B8D" w:rsidR="006F06AA" w:rsidRPr="00A67010" w:rsidRDefault="006F06AA" w:rsidP="00021BA1">
            <w:pPr>
              <w:spacing w:line="360" w:lineRule="auto"/>
              <w:jc w:val="left"/>
              <w:rPr>
                <w:rFonts w:ascii="Aptos" w:hAnsi="Aptos"/>
                <w:sz w:val="24"/>
              </w:rPr>
            </w:pPr>
            <w:r w:rsidRPr="00A67010">
              <w:rPr>
                <w:rFonts w:ascii="Aptos" w:hAnsi="Aptos"/>
                <w:sz w:val="24"/>
              </w:rPr>
              <w:t>…………..… zł</w:t>
            </w:r>
          </w:p>
          <w:p w14:paraId="0A3E69A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768781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DD33829"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4B1E4CC5" w14:textId="5BB36341"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6473ED2B"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4E5E6F06" w14:textId="20BE7947" w:rsidR="006F06AA" w:rsidRPr="00A67010" w:rsidRDefault="006F06AA" w:rsidP="00021BA1">
            <w:pPr>
              <w:spacing w:line="360" w:lineRule="auto"/>
              <w:jc w:val="left"/>
              <w:rPr>
                <w:rFonts w:ascii="Aptos" w:hAnsi="Aptos"/>
                <w:sz w:val="24"/>
              </w:rPr>
            </w:pPr>
            <w:r w:rsidRPr="00A67010">
              <w:rPr>
                <w:rFonts w:ascii="Aptos" w:hAnsi="Aptos"/>
                <w:sz w:val="24"/>
              </w:rPr>
              <w:t>…………..… zł</w:t>
            </w:r>
          </w:p>
          <w:p w14:paraId="17D6224F"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CEEDE1C"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2CB8E7F"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16266C11" w14:textId="72EAE7E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B0C780E"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08668D8D" w14:textId="3D296E33" w:rsidR="006F06AA" w:rsidRPr="00A67010" w:rsidRDefault="006F06AA" w:rsidP="00021BA1">
            <w:pPr>
              <w:spacing w:line="360" w:lineRule="auto"/>
              <w:jc w:val="left"/>
              <w:rPr>
                <w:rFonts w:ascii="Aptos" w:hAnsi="Aptos"/>
                <w:sz w:val="24"/>
              </w:rPr>
            </w:pPr>
            <w:r w:rsidRPr="00A67010">
              <w:rPr>
                <w:rFonts w:ascii="Aptos" w:hAnsi="Aptos"/>
                <w:sz w:val="24"/>
              </w:rPr>
              <w:t>…………..… zł</w:t>
            </w:r>
          </w:p>
          <w:p w14:paraId="6151133E"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E5C142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D7D1154"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320E872D" w14:textId="413C691E"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7264A402"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19F4D8B0" w14:textId="1D0128CA" w:rsidR="006F06AA" w:rsidRPr="00A67010" w:rsidRDefault="006F06AA" w:rsidP="00021BA1">
            <w:pPr>
              <w:spacing w:line="360" w:lineRule="auto"/>
              <w:jc w:val="left"/>
              <w:rPr>
                <w:rFonts w:ascii="Aptos" w:hAnsi="Aptos"/>
                <w:sz w:val="24"/>
              </w:rPr>
            </w:pPr>
            <w:r w:rsidRPr="00A67010">
              <w:rPr>
                <w:rFonts w:ascii="Aptos" w:hAnsi="Aptos"/>
                <w:sz w:val="24"/>
              </w:rPr>
              <w:t>…………..… zł</w:t>
            </w:r>
          </w:p>
          <w:p w14:paraId="6129AA6F"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67C3DA4"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75583D6"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66AF789D" w14:textId="78583F1C"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74B31100"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14A01168"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5BC8858A"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6B7F944"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AE28264"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6EB10440"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17FD07DC"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61233918" w14:textId="31FC943F" w:rsidR="006F06AA" w:rsidRPr="00A67010" w:rsidRDefault="006F06AA" w:rsidP="00021BA1">
            <w:pPr>
              <w:spacing w:line="360" w:lineRule="auto"/>
              <w:jc w:val="left"/>
              <w:rPr>
                <w:rFonts w:ascii="Aptos" w:hAnsi="Aptos"/>
                <w:sz w:val="24"/>
              </w:rPr>
            </w:pPr>
            <w:r w:rsidRPr="00A67010">
              <w:rPr>
                <w:rFonts w:ascii="Aptos" w:hAnsi="Aptos"/>
                <w:sz w:val="24"/>
              </w:rPr>
              <w:t>…………..… zł</w:t>
            </w:r>
          </w:p>
          <w:p w14:paraId="1F52341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FA4750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32A42E4"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17550B42" w14:textId="0A50DAF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11E67894" w14:textId="77777777" w:rsidTr="006F06AA">
        <w:trPr>
          <w:trHeight w:val="1517"/>
        </w:trPr>
        <w:tc>
          <w:tcPr>
            <w:tcW w:w="690" w:type="pct"/>
          </w:tcPr>
          <w:p w14:paraId="1E5F3DC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Enterprise – 36 miesięcy subskrypcji</w:t>
            </w:r>
          </w:p>
        </w:tc>
        <w:tc>
          <w:tcPr>
            <w:tcW w:w="91" w:type="pct"/>
          </w:tcPr>
          <w:p w14:paraId="7BA67A0C" w14:textId="77777777" w:rsidR="006F06AA" w:rsidRPr="00A67010" w:rsidRDefault="006F06AA" w:rsidP="00021BA1">
            <w:pPr>
              <w:spacing w:line="360" w:lineRule="auto"/>
              <w:jc w:val="left"/>
              <w:rPr>
                <w:rFonts w:ascii="Aptos" w:hAnsi="Aptos"/>
                <w:sz w:val="24"/>
              </w:rPr>
            </w:pPr>
          </w:p>
        </w:tc>
        <w:tc>
          <w:tcPr>
            <w:tcW w:w="658" w:type="pct"/>
          </w:tcPr>
          <w:p w14:paraId="46D16F01" w14:textId="02E3E3CA"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B9C5B4B" w14:textId="00194435" w:rsidR="006F06AA" w:rsidRPr="00A67010" w:rsidRDefault="006F06AA" w:rsidP="00021BA1">
            <w:pPr>
              <w:spacing w:line="360" w:lineRule="auto"/>
              <w:jc w:val="left"/>
              <w:rPr>
                <w:rFonts w:ascii="Aptos" w:hAnsi="Aptos"/>
                <w:sz w:val="24"/>
              </w:rPr>
            </w:pPr>
            <w:r w:rsidRPr="00A67010">
              <w:rPr>
                <w:rFonts w:ascii="Aptos" w:hAnsi="Aptos"/>
                <w:sz w:val="24"/>
              </w:rPr>
              <w:t>…………..… zł</w:t>
            </w:r>
          </w:p>
          <w:p w14:paraId="6867359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5A7FF10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794F114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955D7C8" w14:textId="2949562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1D44068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5BB079D" w14:textId="0F5E0BA7" w:rsidR="006F06AA" w:rsidRPr="00A67010" w:rsidRDefault="006F06AA" w:rsidP="00021BA1">
            <w:pPr>
              <w:spacing w:line="360" w:lineRule="auto"/>
              <w:jc w:val="left"/>
              <w:rPr>
                <w:rFonts w:ascii="Aptos" w:hAnsi="Aptos"/>
                <w:sz w:val="24"/>
              </w:rPr>
            </w:pPr>
            <w:r w:rsidRPr="00A67010">
              <w:rPr>
                <w:rFonts w:ascii="Aptos" w:hAnsi="Aptos"/>
                <w:sz w:val="24"/>
              </w:rPr>
              <w:t>…………..… zł</w:t>
            </w:r>
          </w:p>
          <w:p w14:paraId="031FF01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7B49BAC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69049A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8657954" w14:textId="2157AAF5"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67EC9588"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A3172B8" w14:textId="3323019D" w:rsidR="006F06AA" w:rsidRPr="00A67010" w:rsidRDefault="006F06AA" w:rsidP="00021BA1">
            <w:pPr>
              <w:spacing w:line="360" w:lineRule="auto"/>
              <w:jc w:val="left"/>
              <w:rPr>
                <w:rFonts w:ascii="Aptos" w:hAnsi="Aptos"/>
                <w:sz w:val="24"/>
              </w:rPr>
            </w:pPr>
            <w:r w:rsidRPr="00A67010">
              <w:rPr>
                <w:rFonts w:ascii="Aptos" w:hAnsi="Aptos"/>
                <w:sz w:val="24"/>
              </w:rPr>
              <w:t>…………..… zł</w:t>
            </w:r>
          </w:p>
          <w:p w14:paraId="560B07C3"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03594B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295FD67"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F272D9C" w14:textId="118D0A4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D0DB60D"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20DFEA5" w14:textId="3DFB3B31" w:rsidR="006F06AA" w:rsidRPr="00A67010" w:rsidRDefault="006F06AA" w:rsidP="00021BA1">
            <w:pPr>
              <w:spacing w:line="360" w:lineRule="auto"/>
              <w:jc w:val="left"/>
              <w:rPr>
                <w:rFonts w:ascii="Aptos" w:hAnsi="Aptos"/>
                <w:sz w:val="24"/>
              </w:rPr>
            </w:pPr>
            <w:r w:rsidRPr="00A67010">
              <w:rPr>
                <w:rFonts w:ascii="Aptos" w:hAnsi="Aptos"/>
                <w:sz w:val="24"/>
              </w:rPr>
              <w:t>…………..… zł</w:t>
            </w:r>
          </w:p>
          <w:p w14:paraId="0DEEC55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C14E2A3"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84746C0"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1723528" w14:textId="6EDBF79C"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656DE73E"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44D19B4"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5CDFE29C"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4055AC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C796C66"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9405D8B"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45518B31"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455ADA4" w14:textId="2C9CBB78" w:rsidR="006F06AA" w:rsidRPr="00A67010" w:rsidRDefault="006F06AA" w:rsidP="00021BA1">
            <w:pPr>
              <w:spacing w:line="360" w:lineRule="auto"/>
              <w:jc w:val="left"/>
              <w:rPr>
                <w:rFonts w:ascii="Aptos" w:hAnsi="Aptos"/>
                <w:sz w:val="24"/>
              </w:rPr>
            </w:pPr>
            <w:r w:rsidRPr="00A67010">
              <w:rPr>
                <w:rFonts w:ascii="Aptos" w:hAnsi="Aptos"/>
                <w:sz w:val="24"/>
              </w:rPr>
              <w:t>…………..… zł</w:t>
            </w:r>
          </w:p>
          <w:p w14:paraId="45F35A6C"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3E0C604"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11946B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1B9D9D4" w14:textId="57DC2502"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54BCB8EA" w14:textId="77777777" w:rsidTr="006F06AA">
        <w:trPr>
          <w:trHeight w:val="1517"/>
        </w:trPr>
        <w:tc>
          <w:tcPr>
            <w:tcW w:w="690" w:type="pct"/>
          </w:tcPr>
          <w:p w14:paraId="51AC8D8C"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Elite – 12 miesięcy subskrypcji</w:t>
            </w:r>
          </w:p>
        </w:tc>
        <w:tc>
          <w:tcPr>
            <w:tcW w:w="91" w:type="pct"/>
          </w:tcPr>
          <w:p w14:paraId="45E0F5D1" w14:textId="77777777" w:rsidR="006F06AA" w:rsidRPr="00A67010" w:rsidRDefault="006F06AA" w:rsidP="00021BA1">
            <w:pPr>
              <w:spacing w:line="360" w:lineRule="auto"/>
              <w:jc w:val="left"/>
              <w:rPr>
                <w:rFonts w:ascii="Aptos" w:hAnsi="Aptos"/>
                <w:sz w:val="24"/>
              </w:rPr>
            </w:pPr>
          </w:p>
        </w:tc>
        <w:tc>
          <w:tcPr>
            <w:tcW w:w="658" w:type="pct"/>
          </w:tcPr>
          <w:p w14:paraId="63BF0E25" w14:textId="0E253EA5"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38E9CED" w14:textId="421C079E" w:rsidR="006F06AA" w:rsidRPr="00A67010" w:rsidRDefault="006F06AA" w:rsidP="00021BA1">
            <w:pPr>
              <w:spacing w:line="360" w:lineRule="auto"/>
              <w:jc w:val="left"/>
              <w:rPr>
                <w:rFonts w:ascii="Aptos" w:hAnsi="Aptos"/>
                <w:sz w:val="24"/>
              </w:rPr>
            </w:pPr>
            <w:r w:rsidRPr="00A67010">
              <w:rPr>
                <w:rFonts w:ascii="Aptos" w:hAnsi="Aptos"/>
                <w:sz w:val="24"/>
              </w:rPr>
              <w:t>…………..… zł</w:t>
            </w:r>
          </w:p>
          <w:p w14:paraId="0126F0C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DEF395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D768F0C"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85AB49E" w14:textId="7F3565A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AD01BF1"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CCCC0D9" w14:textId="084F3629" w:rsidR="006F06AA" w:rsidRPr="00A67010" w:rsidRDefault="006F06AA" w:rsidP="00021BA1">
            <w:pPr>
              <w:spacing w:line="360" w:lineRule="auto"/>
              <w:jc w:val="left"/>
              <w:rPr>
                <w:rFonts w:ascii="Aptos" w:hAnsi="Aptos"/>
                <w:sz w:val="24"/>
              </w:rPr>
            </w:pPr>
            <w:r w:rsidRPr="00A67010">
              <w:rPr>
                <w:rFonts w:ascii="Aptos" w:hAnsi="Aptos"/>
                <w:sz w:val="24"/>
              </w:rPr>
              <w:t>…………..… zł</w:t>
            </w:r>
          </w:p>
          <w:p w14:paraId="460F0592"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955897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71880C8C"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0B564109" w14:textId="19BD552C"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709B89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1AFAFC74" w14:textId="18C1C2C3" w:rsidR="006F06AA" w:rsidRPr="00A67010" w:rsidRDefault="006F06AA" w:rsidP="00021BA1">
            <w:pPr>
              <w:spacing w:line="360" w:lineRule="auto"/>
              <w:jc w:val="left"/>
              <w:rPr>
                <w:rFonts w:ascii="Aptos" w:hAnsi="Aptos"/>
                <w:sz w:val="24"/>
              </w:rPr>
            </w:pPr>
            <w:r w:rsidRPr="00A67010">
              <w:rPr>
                <w:rFonts w:ascii="Aptos" w:hAnsi="Aptos"/>
                <w:sz w:val="24"/>
              </w:rPr>
              <w:t>…………..… zł</w:t>
            </w:r>
          </w:p>
          <w:p w14:paraId="29B3BD3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F6DCC7A"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24A4FB1"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7E01E61" w14:textId="2F5E04A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BFA4A5A"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C0333BD" w14:textId="074422D5" w:rsidR="006F06AA" w:rsidRPr="00A67010" w:rsidRDefault="006F06AA" w:rsidP="00021BA1">
            <w:pPr>
              <w:spacing w:line="360" w:lineRule="auto"/>
              <w:jc w:val="left"/>
              <w:rPr>
                <w:rFonts w:ascii="Aptos" w:hAnsi="Aptos"/>
                <w:sz w:val="24"/>
              </w:rPr>
            </w:pPr>
            <w:r w:rsidRPr="00A67010">
              <w:rPr>
                <w:rFonts w:ascii="Aptos" w:hAnsi="Aptos"/>
                <w:sz w:val="24"/>
              </w:rPr>
              <w:t>…………..… zł</w:t>
            </w:r>
          </w:p>
          <w:p w14:paraId="01E4B9B9"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EB59C7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83F514D"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01ED4F0" w14:textId="7B6FEC24"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09DBA620"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4A80D02C"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4ABF0AD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E0EBDCF"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694656C"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7603B50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0745A53E"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15E0F632" w14:textId="367E6E78" w:rsidR="006F06AA" w:rsidRPr="00A67010" w:rsidRDefault="006F06AA" w:rsidP="00021BA1">
            <w:pPr>
              <w:spacing w:line="360" w:lineRule="auto"/>
              <w:jc w:val="left"/>
              <w:rPr>
                <w:rFonts w:ascii="Aptos" w:hAnsi="Aptos"/>
                <w:sz w:val="24"/>
              </w:rPr>
            </w:pPr>
            <w:r w:rsidRPr="00A67010">
              <w:rPr>
                <w:rFonts w:ascii="Aptos" w:hAnsi="Aptos"/>
                <w:sz w:val="24"/>
              </w:rPr>
              <w:t>…………..… zł</w:t>
            </w:r>
          </w:p>
          <w:p w14:paraId="7251984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F4AE96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7E7FA24"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597410FE" w14:textId="6C5CCD30"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61D2257E" w14:textId="77777777" w:rsidTr="006F06AA">
        <w:trPr>
          <w:trHeight w:val="1517"/>
        </w:trPr>
        <w:tc>
          <w:tcPr>
            <w:tcW w:w="690" w:type="pct"/>
          </w:tcPr>
          <w:p w14:paraId="670EBE46"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ESET PROTECT Elite – 24 </w:t>
            </w:r>
            <w:r w:rsidRPr="00A67010">
              <w:rPr>
                <w:rFonts w:ascii="Aptos" w:hAnsi="Aptos"/>
                <w:sz w:val="24"/>
              </w:rPr>
              <w:lastRenderedPageBreak/>
              <w:t>miesiące subskrypcji</w:t>
            </w:r>
          </w:p>
        </w:tc>
        <w:tc>
          <w:tcPr>
            <w:tcW w:w="91" w:type="pct"/>
          </w:tcPr>
          <w:p w14:paraId="2DE601DD" w14:textId="77777777" w:rsidR="006F06AA" w:rsidRPr="00A67010" w:rsidRDefault="006F06AA" w:rsidP="00021BA1">
            <w:pPr>
              <w:spacing w:line="360" w:lineRule="auto"/>
              <w:jc w:val="left"/>
              <w:rPr>
                <w:rFonts w:ascii="Aptos" w:hAnsi="Aptos"/>
                <w:sz w:val="24"/>
              </w:rPr>
            </w:pPr>
          </w:p>
        </w:tc>
        <w:tc>
          <w:tcPr>
            <w:tcW w:w="658" w:type="pct"/>
          </w:tcPr>
          <w:p w14:paraId="3BA67865" w14:textId="00789B2F" w:rsidR="006F06AA" w:rsidRPr="00A67010" w:rsidRDefault="006F06AA" w:rsidP="00021BA1">
            <w:pPr>
              <w:spacing w:line="360" w:lineRule="auto"/>
              <w:jc w:val="left"/>
              <w:rPr>
                <w:rFonts w:ascii="Aptos" w:hAnsi="Aptos"/>
                <w:sz w:val="24"/>
              </w:rPr>
            </w:pPr>
            <w:r w:rsidRPr="00A67010">
              <w:rPr>
                <w:rFonts w:ascii="Aptos" w:hAnsi="Aptos"/>
                <w:sz w:val="24"/>
              </w:rPr>
              <w:t>Netto:</w:t>
            </w:r>
          </w:p>
          <w:p w14:paraId="7C6582EB" w14:textId="4EA7714D" w:rsidR="006F06AA" w:rsidRPr="00A67010" w:rsidRDefault="006F06AA" w:rsidP="00021BA1">
            <w:pPr>
              <w:spacing w:line="360" w:lineRule="auto"/>
              <w:jc w:val="left"/>
              <w:rPr>
                <w:rFonts w:ascii="Aptos" w:hAnsi="Aptos"/>
                <w:sz w:val="24"/>
              </w:rPr>
            </w:pPr>
            <w:r w:rsidRPr="00A67010">
              <w:rPr>
                <w:rFonts w:ascii="Aptos" w:hAnsi="Aptos"/>
                <w:sz w:val="24"/>
              </w:rPr>
              <w:t>…………..… zł</w:t>
            </w:r>
          </w:p>
          <w:p w14:paraId="5D5C757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F135F6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540A27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7BA5FFE7" w14:textId="122FD05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2A573C1A"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6FA97C99" w14:textId="6AAA8876" w:rsidR="006F06AA" w:rsidRPr="00A67010" w:rsidRDefault="006F06AA" w:rsidP="00021BA1">
            <w:pPr>
              <w:spacing w:line="360" w:lineRule="auto"/>
              <w:jc w:val="left"/>
              <w:rPr>
                <w:rFonts w:ascii="Aptos" w:hAnsi="Aptos"/>
                <w:sz w:val="24"/>
              </w:rPr>
            </w:pPr>
            <w:r w:rsidRPr="00A67010">
              <w:rPr>
                <w:rFonts w:ascii="Aptos" w:hAnsi="Aptos"/>
                <w:sz w:val="24"/>
              </w:rPr>
              <w:t>…………..… zł</w:t>
            </w:r>
          </w:p>
          <w:p w14:paraId="541DDA8A"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855BBC6"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2C115407"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2FD153C1" w14:textId="3A981D4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0C86EA55"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2ED882D7" w14:textId="6D6D8024" w:rsidR="006F06AA" w:rsidRPr="00A67010" w:rsidRDefault="006F06AA" w:rsidP="00021BA1">
            <w:pPr>
              <w:spacing w:line="360" w:lineRule="auto"/>
              <w:jc w:val="left"/>
              <w:rPr>
                <w:rFonts w:ascii="Aptos" w:hAnsi="Aptos"/>
                <w:sz w:val="24"/>
              </w:rPr>
            </w:pPr>
            <w:r w:rsidRPr="00A67010">
              <w:rPr>
                <w:rFonts w:ascii="Aptos" w:hAnsi="Aptos"/>
                <w:sz w:val="24"/>
              </w:rPr>
              <w:t>…………..… zł</w:t>
            </w:r>
          </w:p>
          <w:p w14:paraId="4320424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479B8545"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4547BFD"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28255D2C" w14:textId="0E374D3E"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3C7426AB"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4EFC451D" w14:textId="4110C407" w:rsidR="006F06AA" w:rsidRPr="00A67010" w:rsidRDefault="006F06AA" w:rsidP="00021BA1">
            <w:pPr>
              <w:spacing w:line="360" w:lineRule="auto"/>
              <w:jc w:val="left"/>
              <w:rPr>
                <w:rFonts w:ascii="Aptos" w:hAnsi="Aptos"/>
                <w:sz w:val="24"/>
              </w:rPr>
            </w:pPr>
            <w:r w:rsidRPr="00A67010">
              <w:rPr>
                <w:rFonts w:ascii="Aptos" w:hAnsi="Aptos"/>
                <w:sz w:val="24"/>
              </w:rPr>
              <w:t>…………..… zł</w:t>
            </w:r>
          </w:p>
          <w:p w14:paraId="3EF43EF4"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B1FF32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3C0EBB3"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2B1F1083" w14:textId="3BC4BEB6"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61C94D4D"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02A76967" w14:textId="071216A3" w:rsidR="006F06AA" w:rsidRPr="00A67010" w:rsidRDefault="006F06AA" w:rsidP="00021BA1">
            <w:pPr>
              <w:spacing w:line="360" w:lineRule="auto"/>
              <w:jc w:val="left"/>
              <w:rPr>
                <w:rFonts w:ascii="Aptos" w:hAnsi="Aptos"/>
                <w:sz w:val="24"/>
              </w:rPr>
            </w:pPr>
            <w:r w:rsidRPr="00A67010">
              <w:rPr>
                <w:rFonts w:ascii="Aptos" w:hAnsi="Aptos"/>
                <w:sz w:val="24"/>
              </w:rPr>
              <w:t>…………..… zł</w:t>
            </w:r>
          </w:p>
          <w:p w14:paraId="6B835381"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82779D2"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0D7944BC"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004E92CE"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61628648"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Netto:</w:t>
            </w:r>
          </w:p>
          <w:p w14:paraId="1BC660C3" w14:textId="2A57708D" w:rsidR="006F06AA" w:rsidRPr="00A67010" w:rsidRDefault="006F06AA" w:rsidP="00021BA1">
            <w:pPr>
              <w:spacing w:line="360" w:lineRule="auto"/>
              <w:jc w:val="left"/>
              <w:rPr>
                <w:rFonts w:ascii="Aptos" w:hAnsi="Aptos"/>
                <w:sz w:val="24"/>
              </w:rPr>
            </w:pPr>
            <w:r w:rsidRPr="00A67010">
              <w:rPr>
                <w:rFonts w:ascii="Aptos" w:hAnsi="Aptos"/>
                <w:sz w:val="24"/>
              </w:rPr>
              <w:t>…………..… zł</w:t>
            </w:r>
          </w:p>
          <w:p w14:paraId="247ACA38"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15AC94B9"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18D23089" w14:textId="77777777" w:rsidR="006F06AA" w:rsidRPr="00A67010" w:rsidRDefault="006F06AA" w:rsidP="00021BA1">
            <w:pPr>
              <w:spacing w:line="360" w:lineRule="auto"/>
              <w:jc w:val="left"/>
              <w:rPr>
                <w:rFonts w:ascii="Aptos" w:hAnsi="Aptos"/>
                <w:sz w:val="24"/>
              </w:rPr>
            </w:pPr>
            <w:r w:rsidRPr="00A67010">
              <w:rPr>
                <w:rFonts w:ascii="Aptos" w:hAnsi="Aptos"/>
                <w:sz w:val="24"/>
              </w:rPr>
              <w:lastRenderedPageBreak/>
              <w:t>Brutto:</w:t>
            </w:r>
          </w:p>
          <w:p w14:paraId="529CBB81" w14:textId="1C6DB91F"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r w:rsidR="006F06AA" w:rsidRPr="00AE3C9E" w14:paraId="2D526D48" w14:textId="77777777" w:rsidTr="006F06AA">
        <w:trPr>
          <w:trHeight w:val="1518"/>
        </w:trPr>
        <w:tc>
          <w:tcPr>
            <w:tcW w:w="690" w:type="pct"/>
          </w:tcPr>
          <w:p w14:paraId="55F5469D"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lastRenderedPageBreak/>
              <w:t>ESET PROTECT Elite – 36 miesięcy subskrypcji</w:t>
            </w:r>
          </w:p>
        </w:tc>
        <w:tc>
          <w:tcPr>
            <w:tcW w:w="91" w:type="pct"/>
          </w:tcPr>
          <w:p w14:paraId="6DF2AA45" w14:textId="77777777" w:rsidR="006F06AA" w:rsidRPr="00A67010" w:rsidRDefault="006F06AA" w:rsidP="00021BA1">
            <w:pPr>
              <w:spacing w:line="360" w:lineRule="auto"/>
              <w:jc w:val="left"/>
              <w:rPr>
                <w:rFonts w:ascii="Aptos" w:hAnsi="Aptos"/>
                <w:sz w:val="24"/>
              </w:rPr>
            </w:pPr>
          </w:p>
        </w:tc>
        <w:tc>
          <w:tcPr>
            <w:tcW w:w="658" w:type="pct"/>
          </w:tcPr>
          <w:p w14:paraId="3DA2C7D5" w14:textId="3CB103FC"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8D90535" w14:textId="17C9AC5B" w:rsidR="006F06AA" w:rsidRPr="00A67010" w:rsidRDefault="006F06AA" w:rsidP="00021BA1">
            <w:pPr>
              <w:spacing w:line="360" w:lineRule="auto"/>
              <w:jc w:val="left"/>
              <w:rPr>
                <w:rFonts w:ascii="Aptos" w:hAnsi="Aptos"/>
                <w:sz w:val="24"/>
              </w:rPr>
            </w:pPr>
            <w:r w:rsidRPr="00A67010">
              <w:rPr>
                <w:rFonts w:ascii="Aptos" w:hAnsi="Aptos"/>
                <w:sz w:val="24"/>
              </w:rPr>
              <w:t>……………..…zł</w:t>
            </w:r>
          </w:p>
          <w:p w14:paraId="28A97907"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894D2E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506C3EE3"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3B5692C" w14:textId="1608530D"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4190AD9A"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6660C702" w14:textId="6A47666D" w:rsidR="006F06AA" w:rsidRPr="00A67010" w:rsidRDefault="006F06AA" w:rsidP="00021BA1">
            <w:pPr>
              <w:spacing w:line="360" w:lineRule="auto"/>
              <w:jc w:val="left"/>
              <w:rPr>
                <w:rFonts w:ascii="Aptos" w:hAnsi="Aptos"/>
                <w:sz w:val="24"/>
              </w:rPr>
            </w:pPr>
            <w:r w:rsidRPr="00A67010">
              <w:rPr>
                <w:rFonts w:ascii="Aptos" w:hAnsi="Aptos"/>
                <w:sz w:val="24"/>
              </w:rPr>
              <w:t>…………..… zł</w:t>
            </w:r>
          </w:p>
          <w:p w14:paraId="29BF7E4E"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25D435D"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3EEE1622"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4ED3FDE7" w14:textId="6ECD600E"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35C061CF"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0750257" w14:textId="29A75764" w:rsidR="006F06AA" w:rsidRPr="00A67010" w:rsidRDefault="006F06AA" w:rsidP="00021BA1">
            <w:pPr>
              <w:spacing w:line="360" w:lineRule="auto"/>
              <w:jc w:val="left"/>
              <w:rPr>
                <w:rFonts w:ascii="Aptos" w:hAnsi="Aptos"/>
                <w:sz w:val="24"/>
              </w:rPr>
            </w:pPr>
            <w:r w:rsidRPr="00A67010">
              <w:rPr>
                <w:rFonts w:ascii="Aptos" w:hAnsi="Aptos"/>
                <w:sz w:val="24"/>
              </w:rPr>
              <w:t>…………..… zł</w:t>
            </w:r>
          </w:p>
          <w:p w14:paraId="13E789A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3499123B"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F5D223E"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2F7A94B" w14:textId="52549C8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03" w:type="pct"/>
          </w:tcPr>
          <w:p w14:paraId="52269D5A"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2E6F703F" w14:textId="5E974100" w:rsidR="006F06AA" w:rsidRPr="00A67010" w:rsidRDefault="006F06AA" w:rsidP="00021BA1">
            <w:pPr>
              <w:spacing w:line="360" w:lineRule="auto"/>
              <w:jc w:val="left"/>
              <w:rPr>
                <w:rFonts w:ascii="Aptos" w:hAnsi="Aptos"/>
                <w:sz w:val="24"/>
              </w:rPr>
            </w:pPr>
            <w:r w:rsidRPr="00A67010">
              <w:rPr>
                <w:rFonts w:ascii="Aptos" w:hAnsi="Aptos"/>
                <w:sz w:val="24"/>
              </w:rPr>
              <w:t>…………..… zł</w:t>
            </w:r>
          </w:p>
          <w:p w14:paraId="0431DF9B"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085BF21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4A61FE7E"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2C6D07D5" w14:textId="7D290E68"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795" w:type="pct"/>
          </w:tcPr>
          <w:p w14:paraId="6DD24AF8"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37930F12" w14:textId="77777777" w:rsidR="006F06AA" w:rsidRPr="00A67010" w:rsidRDefault="006F06AA" w:rsidP="00021BA1">
            <w:pPr>
              <w:spacing w:line="360" w:lineRule="auto"/>
              <w:jc w:val="left"/>
              <w:rPr>
                <w:rFonts w:ascii="Aptos" w:hAnsi="Aptos"/>
                <w:sz w:val="24"/>
              </w:rPr>
            </w:pPr>
            <w:r w:rsidRPr="00A67010">
              <w:rPr>
                <w:rFonts w:ascii="Aptos" w:hAnsi="Aptos"/>
                <w:sz w:val="24"/>
              </w:rPr>
              <w:t>……………..… zł</w:t>
            </w:r>
          </w:p>
          <w:p w14:paraId="1FB5EC80"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213E9E81"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7A537095"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6E130D65" w14:textId="77777777"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c>
          <w:tcPr>
            <w:tcW w:w="658" w:type="pct"/>
          </w:tcPr>
          <w:p w14:paraId="6BF5D2E6" w14:textId="77777777" w:rsidR="006F06AA" w:rsidRPr="00A67010" w:rsidRDefault="006F06AA" w:rsidP="00021BA1">
            <w:pPr>
              <w:spacing w:line="360" w:lineRule="auto"/>
              <w:jc w:val="left"/>
              <w:rPr>
                <w:rFonts w:ascii="Aptos" w:hAnsi="Aptos"/>
                <w:sz w:val="24"/>
              </w:rPr>
            </w:pPr>
            <w:r w:rsidRPr="00A67010">
              <w:rPr>
                <w:rFonts w:ascii="Aptos" w:hAnsi="Aptos"/>
                <w:sz w:val="24"/>
              </w:rPr>
              <w:t>Netto:</w:t>
            </w:r>
          </w:p>
          <w:p w14:paraId="50A8C175" w14:textId="612C79EE" w:rsidR="006F06AA" w:rsidRPr="00A67010" w:rsidRDefault="006F06AA" w:rsidP="00021BA1">
            <w:pPr>
              <w:spacing w:line="360" w:lineRule="auto"/>
              <w:jc w:val="left"/>
              <w:rPr>
                <w:rFonts w:ascii="Aptos" w:hAnsi="Aptos"/>
                <w:sz w:val="24"/>
              </w:rPr>
            </w:pPr>
            <w:r w:rsidRPr="00A67010">
              <w:rPr>
                <w:rFonts w:ascii="Aptos" w:hAnsi="Aptos"/>
                <w:sz w:val="24"/>
              </w:rPr>
              <w:t>…………..… zł</w:t>
            </w:r>
          </w:p>
          <w:p w14:paraId="751281BD" w14:textId="77777777" w:rsidR="006F06AA" w:rsidRPr="00A67010" w:rsidRDefault="006F06AA" w:rsidP="00021BA1">
            <w:pPr>
              <w:spacing w:line="360" w:lineRule="auto"/>
              <w:jc w:val="left"/>
              <w:rPr>
                <w:rFonts w:ascii="Aptos" w:hAnsi="Aptos"/>
                <w:sz w:val="24"/>
              </w:rPr>
            </w:pPr>
            <w:r w:rsidRPr="00A67010">
              <w:rPr>
                <w:rFonts w:ascii="Aptos" w:hAnsi="Aptos"/>
                <w:sz w:val="24"/>
              </w:rPr>
              <w:t>Kwota VAT:</w:t>
            </w:r>
          </w:p>
          <w:p w14:paraId="62082080" w14:textId="77777777" w:rsidR="006F06AA" w:rsidRPr="00A67010" w:rsidRDefault="006F06AA" w:rsidP="00021BA1">
            <w:pPr>
              <w:spacing w:line="360" w:lineRule="auto"/>
              <w:jc w:val="left"/>
              <w:rPr>
                <w:rFonts w:ascii="Aptos" w:hAnsi="Aptos"/>
                <w:sz w:val="24"/>
              </w:rPr>
            </w:pPr>
            <w:r w:rsidRPr="00A67010">
              <w:rPr>
                <w:rFonts w:ascii="Aptos" w:hAnsi="Aptos"/>
                <w:sz w:val="24"/>
              </w:rPr>
              <w:t>………………..zł</w:t>
            </w:r>
          </w:p>
          <w:p w14:paraId="6CD3BD9E" w14:textId="77777777" w:rsidR="006F06AA" w:rsidRPr="00A67010" w:rsidRDefault="006F06AA" w:rsidP="00021BA1">
            <w:pPr>
              <w:spacing w:line="360" w:lineRule="auto"/>
              <w:jc w:val="left"/>
              <w:rPr>
                <w:rFonts w:ascii="Aptos" w:hAnsi="Aptos"/>
                <w:sz w:val="24"/>
              </w:rPr>
            </w:pPr>
            <w:r w:rsidRPr="00A67010">
              <w:rPr>
                <w:rFonts w:ascii="Aptos" w:hAnsi="Aptos"/>
                <w:sz w:val="24"/>
              </w:rPr>
              <w:t>Brutto:</w:t>
            </w:r>
          </w:p>
          <w:p w14:paraId="121E3E8D" w14:textId="1A5CD4C3" w:rsidR="006F06AA" w:rsidRPr="00A67010" w:rsidRDefault="006F06AA" w:rsidP="00021BA1">
            <w:pPr>
              <w:spacing w:after="160" w:line="360" w:lineRule="auto"/>
              <w:jc w:val="left"/>
              <w:rPr>
                <w:rFonts w:ascii="Aptos" w:hAnsi="Aptos"/>
                <w:sz w:val="24"/>
              </w:rPr>
            </w:pPr>
            <w:r w:rsidRPr="00A67010">
              <w:rPr>
                <w:rFonts w:ascii="Aptos" w:hAnsi="Aptos"/>
                <w:sz w:val="24"/>
              </w:rPr>
              <w:t xml:space="preserve">……………… zł </w:t>
            </w:r>
          </w:p>
        </w:tc>
      </w:tr>
    </w:tbl>
    <w:p w14:paraId="4DA619D8" w14:textId="77777777" w:rsidR="006537E2" w:rsidRPr="00A67010" w:rsidRDefault="006537E2" w:rsidP="00021BA1">
      <w:pPr>
        <w:spacing w:line="360" w:lineRule="auto"/>
        <w:jc w:val="left"/>
        <w:rPr>
          <w:rFonts w:ascii="Aptos" w:eastAsia="Arial Unicode MS" w:hAnsi="Aptos" w:cs="Calibri"/>
          <w:sz w:val="24"/>
        </w:rPr>
        <w:sectPr w:rsidR="006537E2" w:rsidRPr="00A67010" w:rsidSect="001C2F51">
          <w:pgSz w:w="16840" w:h="11907" w:orient="landscape" w:code="9"/>
          <w:pgMar w:top="1418" w:right="1418" w:bottom="1418" w:left="1276" w:header="709" w:footer="680" w:gutter="0"/>
          <w:pgNumType w:start="56"/>
          <w:cols w:space="708"/>
          <w:noEndnote/>
          <w:docGrid w:linePitch="326"/>
        </w:sectPr>
      </w:pPr>
    </w:p>
    <w:p w14:paraId="1ADAC3AC" w14:textId="0D3F3A23" w:rsidR="00DB7B0A" w:rsidRPr="00A67010" w:rsidRDefault="00DB7B0A" w:rsidP="00021BA1">
      <w:pPr>
        <w:widowControl w:val="0"/>
        <w:suppressAutoHyphens/>
        <w:spacing w:line="360" w:lineRule="auto"/>
        <w:jc w:val="left"/>
        <w:rPr>
          <w:rFonts w:ascii="Aptos" w:eastAsia="Arial Unicode MS" w:hAnsi="Aptos" w:cs="Calibri"/>
          <w:sz w:val="24"/>
        </w:rPr>
      </w:pPr>
    </w:p>
    <w:p w14:paraId="161DA67A" w14:textId="77777777" w:rsidR="00F3034E" w:rsidRPr="00A67010" w:rsidRDefault="00F3034E" w:rsidP="00021BA1">
      <w:pPr>
        <w:widowControl w:val="0"/>
        <w:tabs>
          <w:tab w:val="left" w:pos="1020"/>
        </w:tabs>
        <w:suppressAutoHyphens/>
        <w:spacing w:line="360" w:lineRule="auto"/>
        <w:ind w:left="-567"/>
        <w:jc w:val="left"/>
        <w:rPr>
          <w:rFonts w:ascii="Aptos" w:eastAsia="Arial Unicode MS" w:hAnsi="Aptos" w:cs="Calibri"/>
          <w:i/>
          <w:sz w:val="24"/>
        </w:rPr>
      </w:pPr>
      <w:r w:rsidRPr="00A67010">
        <w:rPr>
          <w:rFonts w:ascii="Aptos" w:eastAsia="Arial Unicode MS" w:hAnsi="Aptos" w:cs="Calibri"/>
          <w:i/>
          <w:sz w:val="24"/>
        </w:rPr>
        <w:t>* W przypadku zaoferowania oprogramowania równoważnego, Wykonawca powinien wpisać w kolumnie „Oprogramowanie równoważne” nazwę producenta zgodną z oferowanym oprogramowaniem.</w:t>
      </w:r>
    </w:p>
    <w:p w14:paraId="795F4BD0" w14:textId="77777777" w:rsidR="00F3034E" w:rsidRPr="00A67010" w:rsidRDefault="00F3034E" w:rsidP="00021BA1">
      <w:pPr>
        <w:widowControl w:val="0"/>
        <w:suppressAutoHyphens/>
        <w:spacing w:line="360" w:lineRule="auto"/>
        <w:ind w:left="567"/>
        <w:jc w:val="left"/>
        <w:rPr>
          <w:rFonts w:ascii="Aptos" w:eastAsia="Arial Unicode MS" w:hAnsi="Aptos" w:cs="Calibri"/>
          <w:sz w:val="24"/>
        </w:rPr>
      </w:pPr>
    </w:p>
    <w:p w14:paraId="7F04F646" w14:textId="7BA68115" w:rsidR="006014A8" w:rsidRPr="00A67010" w:rsidRDefault="006014A8"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Oświadczam(y), że</w:t>
      </w:r>
      <w:r w:rsidRPr="00A67010">
        <w:rPr>
          <w:rStyle w:val="Odwoanieprzypisudolnego"/>
          <w:rFonts w:ascii="Aptos" w:eastAsia="Arial Unicode MS" w:hAnsi="Aptos" w:cs="Calibri"/>
          <w:sz w:val="24"/>
        </w:rPr>
        <w:footnoteReference w:id="12"/>
      </w:r>
      <w:r w:rsidRPr="00A67010">
        <w:rPr>
          <w:rFonts w:ascii="Aptos" w:eastAsia="Arial Unicode MS" w:hAnsi="Aptos" w:cs="Calibri"/>
          <w:sz w:val="24"/>
        </w:rPr>
        <w:t>:</w:t>
      </w:r>
    </w:p>
    <w:p w14:paraId="7C68D02A" w14:textId="3E9B8973"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mikroprzedsiębiorstwem: ……………………,</w:t>
      </w:r>
    </w:p>
    <w:p w14:paraId="5C06DB75" w14:textId="3B978F54"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małym przedsiębiorstwem: ……………………,</w:t>
      </w:r>
    </w:p>
    <w:p w14:paraId="0E1E0F9E" w14:textId="54FEC7FC"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średnim przedsiębiorstwem: ……………………,</w:t>
      </w:r>
    </w:p>
    <w:p w14:paraId="3249DA65" w14:textId="5B8A28C7"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prowadzę jednoosobową działalnością gospodarczą: ……………………,</w:t>
      </w:r>
    </w:p>
    <w:p w14:paraId="564C1ECB" w14:textId="7D17FD73"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jestem osobą fizyczną nieprowadzącą działalności gospodarczej: …………………,</w:t>
      </w:r>
    </w:p>
    <w:p w14:paraId="7ADE7FF7" w14:textId="2311A8BE" w:rsidR="003401DD"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jestem innym rodzajem wykonawcy: …………………………..</w:t>
      </w:r>
    </w:p>
    <w:p w14:paraId="77834B46" w14:textId="77777777" w:rsidR="000441E9" w:rsidRPr="00A67010" w:rsidRDefault="000441E9" w:rsidP="00021BA1">
      <w:pPr>
        <w:pStyle w:val="Akapitzlist"/>
        <w:spacing w:line="360" w:lineRule="auto"/>
        <w:ind w:left="851"/>
        <w:jc w:val="left"/>
        <w:rPr>
          <w:rFonts w:ascii="Aptos" w:eastAsia="Arial Unicode MS" w:hAnsi="Aptos" w:cs="Calibri"/>
          <w:sz w:val="24"/>
        </w:rPr>
      </w:pPr>
    </w:p>
    <w:p w14:paraId="408F4929" w14:textId="0A1FE503"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Wykaz załączników i dokumentów przedstawianych w ofercie przez Wykonawcę(ów):</w:t>
      </w:r>
    </w:p>
    <w:p w14:paraId="53F69318" w14:textId="676DBDCF"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p>
    <w:p w14:paraId="3575DA75" w14:textId="6CA9BE69"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p>
    <w:p w14:paraId="054A9313" w14:textId="506BEF93"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r w:rsidR="00117B33" w:rsidRPr="00A67010">
        <w:rPr>
          <w:rStyle w:val="Odwoanieprzypisudolnego"/>
          <w:rFonts w:ascii="Aptos" w:eastAsia="Arial Unicode MS" w:hAnsi="Aptos" w:cs="Calibri"/>
          <w:sz w:val="24"/>
          <w:lang w:val="de-DE"/>
        </w:rPr>
        <w:footnoteReference w:id="13"/>
      </w:r>
    </w:p>
    <w:p w14:paraId="5B81E885" w14:textId="1718C678" w:rsidR="0094187A" w:rsidRPr="00A67010" w:rsidRDefault="0094187A" w:rsidP="00021BA1">
      <w:pPr>
        <w:widowControl w:val="0"/>
        <w:suppressAutoHyphens/>
        <w:spacing w:line="360" w:lineRule="auto"/>
        <w:ind w:hanging="153"/>
        <w:jc w:val="left"/>
        <w:rPr>
          <w:rFonts w:ascii="Aptos" w:eastAsia="Arial Unicode MS" w:hAnsi="Aptos" w:cs="Calibri"/>
          <w:sz w:val="24"/>
          <w:lang w:val="de-DE"/>
        </w:rPr>
      </w:pPr>
    </w:p>
    <w:tbl>
      <w:tblPr>
        <w:tblW w:w="5000" w:type="pct"/>
        <w:jc w:val="center"/>
        <w:tblLook w:val="01E0" w:firstRow="1" w:lastRow="1" w:firstColumn="1" w:lastColumn="1" w:noHBand="0" w:noVBand="0"/>
      </w:tblPr>
      <w:tblGrid>
        <w:gridCol w:w="2808"/>
        <w:gridCol w:w="6263"/>
      </w:tblGrid>
      <w:tr w:rsidR="00E02360" w:rsidRPr="00E02360" w14:paraId="60FD8DDF" w14:textId="77777777" w:rsidTr="000C3DE2">
        <w:trPr>
          <w:jc w:val="center"/>
        </w:trPr>
        <w:tc>
          <w:tcPr>
            <w:tcW w:w="1684" w:type="pct"/>
            <w:vAlign w:val="center"/>
          </w:tcPr>
          <w:p w14:paraId="18F8E7D8" w14:textId="1DDFD5F9" w:rsidR="00E02360" w:rsidRPr="00A67010" w:rsidRDefault="00547CA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   </w:t>
            </w:r>
            <w:r w:rsidR="00E02360" w:rsidRPr="00A67010">
              <w:rPr>
                <w:rFonts w:ascii="Aptos" w:eastAsia="Arial Unicode MS" w:hAnsi="Aptos" w:cs="Calibri"/>
                <w:sz w:val="24"/>
              </w:rPr>
              <w:t>………………………………………………</w:t>
            </w:r>
          </w:p>
        </w:tc>
        <w:tc>
          <w:tcPr>
            <w:tcW w:w="3316" w:type="pct"/>
            <w:vAlign w:val="center"/>
          </w:tcPr>
          <w:p w14:paraId="1FE2F5D4" w14:textId="5D0AF4F1"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r w:rsidR="0094187A" w:rsidRPr="00A67010">
              <w:rPr>
                <w:rFonts w:ascii="Aptos" w:eastAsia="Arial Unicode MS" w:hAnsi="Aptos" w:cs="Calibri"/>
                <w:sz w:val="24"/>
              </w:rPr>
              <w:t>………………………………………………………………………</w:t>
            </w:r>
          </w:p>
        </w:tc>
      </w:tr>
      <w:tr w:rsidR="000C3DE2" w:rsidRPr="00E02360" w14:paraId="70102621" w14:textId="77777777" w:rsidTr="000C3DE2">
        <w:trPr>
          <w:jc w:val="center"/>
        </w:trPr>
        <w:tc>
          <w:tcPr>
            <w:tcW w:w="1684" w:type="pct"/>
            <w:vAlign w:val="center"/>
          </w:tcPr>
          <w:p w14:paraId="0361ECE3" w14:textId="77777777" w:rsidR="000C3DE2" w:rsidRPr="00A67010" w:rsidRDefault="000C3DE2" w:rsidP="00021BA1">
            <w:pPr>
              <w:widowControl w:val="0"/>
              <w:suppressAutoHyphens/>
              <w:spacing w:line="360" w:lineRule="auto"/>
              <w:jc w:val="left"/>
              <w:rPr>
                <w:rFonts w:ascii="Aptos" w:eastAsia="Arial Unicode MS" w:hAnsi="Aptos" w:cs="Calibri"/>
                <w:sz w:val="24"/>
              </w:rPr>
            </w:pPr>
          </w:p>
        </w:tc>
        <w:tc>
          <w:tcPr>
            <w:tcW w:w="3316" w:type="pct"/>
            <w:vAlign w:val="center"/>
          </w:tcPr>
          <w:p w14:paraId="5EC96AB9" w14:textId="77777777" w:rsidR="000C3DE2" w:rsidRPr="00A67010" w:rsidRDefault="000C3DE2" w:rsidP="00021BA1">
            <w:pPr>
              <w:widowControl w:val="0"/>
              <w:suppressAutoHyphens/>
              <w:spacing w:line="360" w:lineRule="auto"/>
              <w:jc w:val="left"/>
              <w:rPr>
                <w:rFonts w:ascii="Aptos" w:eastAsia="Arial Unicode MS" w:hAnsi="Aptos" w:cs="Calibri"/>
                <w:sz w:val="24"/>
              </w:rPr>
            </w:pPr>
          </w:p>
        </w:tc>
      </w:tr>
      <w:tr w:rsidR="00E02360" w:rsidRPr="0094187A" w14:paraId="4DFA424A" w14:textId="77777777" w:rsidTr="000C3DE2">
        <w:trPr>
          <w:jc w:val="center"/>
        </w:trPr>
        <w:tc>
          <w:tcPr>
            <w:tcW w:w="1684" w:type="pct"/>
            <w:vAlign w:val="center"/>
          </w:tcPr>
          <w:p w14:paraId="7A388544"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Miejscowość / Data</w:t>
            </w:r>
          </w:p>
        </w:tc>
        <w:tc>
          <w:tcPr>
            <w:tcW w:w="3316" w:type="pct"/>
            <w:vAlign w:val="center"/>
          </w:tcPr>
          <w:p w14:paraId="655D7910" w14:textId="25EE3949"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Podpis(y) osoby(osób) upoważnionej(</w:t>
            </w:r>
            <w:proofErr w:type="spellStart"/>
            <w:r w:rsidRPr="00A67010">
              <w:rPr>
                <w:rFonts w:ascii="Aptos" w:eastAsia="Arial Unicode MS" w:hAnsi="Aptos" w:cs="Calibri"/>
                <w:sz w:val="24"/>
              </w:rPr>
              <w:t>ych</w:t>
            </w:r>
            <w:proofErr w:type="spellEnd"/>
            <w:r w:rsidRPr="00A67010">
              <w:rPr>
                <w:rFonts w:ascii="Aptos" w:eastAsia="Arial Unicode MS" w:hAnsi="Aptos" w:cs="Calibri"/>
                <w:sz w:val="24"/>
              </w:rPr>
              <w:t xml:space="preserve">) do </w:t>
            </w:r>
            <w:r w:rsidR="006A2E68" w:rsidRPr="00A67010">
              <w:rPr>
                <w:rFonts w:ascii="Aptos" w:eastAsia="Arial Unicode MS" w:hAnsi="Aptos" w:cs="Calibri"/>
                <w:sz w:val="24"/>
              </w:rPr>
              <w:t xml:space="preserve">reprezentowania </w:t>
            </w:r>
            <w:r w:rsidRPr="00A67010">
              <w:rPr>
                <w:rFonts w:ascii="Aptos" w:eastAsia="Arial Unicode MS" w:hAnsi="Aptos" w:cs="Calibri"/>
                <w:sz w:val="24"/>
              </w:rPr>
              <w:t>Wykonawcy(ów)</w:t>
            </w:r>
          </w:p>
        </w:tc>
      </w:tr>
    </w:tbl>
    <w:p w14:paraId="4AFC9091" w14:textId="131C8475" w:rsidR="00E6103F" w:rsidRPr="00A67010" w:rsidRDefault="00E6103F" w:rsidP="00021BA1">
      <w:pPr>
        <w:widowControl w:val="0"/>
        <w:shd w:val="clear" w:color="auto" w:fill="FFFFFF"/>
        <w:suppressAutoHyphens/>
        <w:spacing w:line="360" w:lineRule="auto"/>
        <w:jc w:val="left"/>
        <w:rPr>
          <w:rFonts w:ascii="Aptos" w:eastAsia="Arial Unicode MS" w:hAnsi="Aptos" w:cs="Calibri"/>
          <w:sz w:val="24"/>
        </w:rPr>
      </w:pPr>
    </w:p>
    <w:p w14:paraId="4812488E" w14:textId="77777777" w:rsidR="00E6103F" w:rsidRPr="00A67010" w:rsidRDefault="00E6103F" w:rsidP="00021BA1">
      <w:pPr>
        <w:spacing w:line="360" w:lineRule="auto"/>
        <w:jc w:val="left"/>
        <w:rPr>
          <w:rFonts w:ascii="Aptos" w:eastAsia="Arial Unicode MS" w:hAnsi="Aptos" w:cs="Calibri"/>
          <w:sz w:val="24"/>
        </w:rPr>
      </w:pPr>
      <w:r w:rsidRPr="00A67010">
        <w:rPr>
          <w:rFonts w:ascii="Aptos" w:eastAsia="Arial Unicode MS" w:hAnsi="Aptos" w:cs="Calibri"/>
          <w:sz w:val="24"/>
        </w:rPr>
        <w:br w:type="page"/>
      </w:r>
    </w:p>
    <w:p w14:paraId="259EF2B6" w14:textId="57983484" w:rsidR="007E6FE8" w:rsidRPr="00A67010" w:rsidRDefault="00B961A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Z</w:t>
      </w:r>
      <w:r w:rsidR="007E6FE8" w:rsidRPr="00A67010">
        <w:rPr>
          <w:rFonts w:ascii="Aptos" w:eastAsia="Arial Unicode MS" w:hAnsi="Aptos" w:cs="Calibri"/>
          <w:sz w:val="24"/>
        </w:rPr>
        <w:t>ałącznik nr 1</w:t>
      </w:r>
      <w:r w:rsidR="008631DA" w:rsidRPr="00A67010">
        <w:rPr>
          <w:rFonts w:ascii="Aptos" w:eastAsia="Arial Unicode MS" w:hAnsi="Aptos" w:cs="Calibri"/>
          <w:sz w:val="24"/>
        </w:rPr>
        <w:t xml:space="preserve"> do</w:t>
      </w:r>
      <w:r w:rsidR="007E6FE8" w:rsidRPr="00A67010">
        <w:rPr>
          <w:rFonts w:ascii="Aptos" w:eastAsia="Arial Unicode MS" w:hAnsi="Aptos" w:cs="Calibri"/>
          <w:sz w:val="24"/>
        </w:rPr>
        <w:t xml:space="preserve"> </w:t>
      </w:r>
      <w:r w:rsidR="00464893" w:rsidRPr="00A67010">
        <w:rPr>
          <w:rFonts w:ascii="Aptos" w:eastAsia="Arial Unicode MS" w:hAnsi="Aptos" w:cs="Calibri"/>
          <w:sz w:val="24"/>
        </w:rPr>
        <w:t xml:space="preserve">Formularza </w:t>
      </w:r>
      <w:r w:rsidR="007E6FE8" w:rsidRPr="00A67010">
        <w:rPr>
          <w:rFonts w:ascii="Aptos" w:eastAsia="Arial Unicode MS" w:hAnsi="Aptos" w:cs="Calibri"/>
          <w:sz w:val="24"/>
        </w:rPr>
        <w:t>oferty</w:t>
      </w:r>
    </w:p>
    <w:p w14:paraId="5DD1FC2B" w14:textId="5A60DE6C" w:rsidR="007E6FE8" w:rsidRPr="00A67010" w:rsidRDefault="007E6FE8"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B961A0" w:rsidRPr="00A67010">
        <w:rPr>
          <w:rFonts w:ascii="Aptos" w:eastAsia="Arial Unicode MS" w:hAnsi="Aptos" w:cs="Calibri"/>
          <w:sz w:val="24"/>
        </w:rPr>
        <w:t>.</w:t>
      </w:r>
      <w:r w:rsidR="00E6103F" w:rsidRPr="00A67010">
        <w:rPr>
          <w:rFonts w:ascii="Aptos" w:eastAsia="Arial Unicode MS" w:hAnsi="Aptos" w:cs="Calibri"/>
          <w:sz w:val="24"/>
        </w:rPr>
        <w:t>71.2025</w:t>
      </w:r>
    </w:p>
    <w:p w14:paraId="5CD57641" w14:textId="350D56BA" w:rsidR="007E6FE8" w:rsidRPr="00A67010" w:rsidRDefault="007E6FE8" w:rsidP="00021BA1">
      <w:pPr>
        <w:widowControl w:val="0"/>
        <w:shd w:val="clear" w:color="auto" w:fill="FFFFFF"/>
        <w:suppressAutoHyphens/>
        <w:spacing w:line="360" w:lineRule="auto"/>
        <w:jc w:val="left"/>
        <w:rPr>
          <w:rFonts w:ascii="Aptos" w:eastAsia="Arial Unicode MS" w:hAnsi="Aptos" w:cs="Calibri"/>
          <w:sz w:val="24"/>
        </w:rPr>
      </w:pPr>
    </w:p>
    <w:p w14:paraId="5BF83F71" w14:textId="77777777" w:rsidR="00A67010" w:rsidRDefault="00A67010" w:rsidP="00021BA1">
      <w:pPr>
        <w:widowControl w:val="0"/>
        <w:spacing w:line="360" w:lineRule="auto"/>
        <w:jc w:val="left"/>
        <w:rPr>
          <w:rFonts w:ascii="Aptos" w:hAnsi="Aptos"/>
          <w:sz w:val="24"/>
        </w:rPr>
      </w:pPr>
    </w:p>
    <w:p w14:paraId="01D39047" w14:textId="5DD1FD88" w:rsidR="007E6FE8" w:rsidRPr="00A67010" w:rsidRDefault="007E6FE8" w:rsidP="00021BA1">
      <w:pPr>
        <w:widowControl w:val="0"/>
        <w:spacing w:line="360" w:lineRule="auto"/>
        <w:jc w:val="left"/>
        <w:rPr>
          <w:rFonts w:ascii="Aptos" w:hAnsi="Aptos"/>
          <w:sz w:val="24"/>
        </w:rPr>
      </w:pPr>
      <w:r w:rsidRPr="00A67010">
        <w:rPr>
          <w:rFonts w:ascii="Aptos" w:hAnsi="Aptos"/>
          <w:sz w:val="24"/>
        </w:rPr>
        <w:t>OŚWIADCZENIE W FORMIE JEDNOLITEGO EUROPEJSKIEGO DOKUMENTU ZAMÓWIENIA</w:t>
      </w:r>
      <w:r w:rsidR="005F3A61" w:rsidRPr="00A67010">
        <w:rPr>
          <w:rFonts w:ascii="Aptos" w:hAnsi="Aptos"/>
          <w:sz w:val="24"/>
        </w:rPr>
        <w:t xml:space="preserve"> </w:t>
      </w:r>
      <w:r w:rsidRPr="00A67010">
        <w:rPr>
          <w:rFonts w:ascii="Aptos" w:hAnsi="Aptos"/>
          <w:sz w:val="24"/>
        </w:rPr>
        <w:t>„JEDZ” – zamieszczone w odrębnym pliku</w:t>
      </w:r>
      <w:r w:rsidR="001E7B39" w:rsidRPr="00A67010">
        <w:rPr>
          <w:rFonts w:ascii="Aptos" w:hAnsi="Aptos"/>
          <w:sz w:val="24"/>
        </w:rPr>
        <w:t>, składany w odpowiedzi na wezwanie w trybie art. 1</w:t>
      </w:r>
      <w:r w:rsidR="001A3404" w:rsidRPr="00A67010">
        <w:rPr>
          <w:rFonts w:ascii="Aptos" w:hAnsi="Aptos"/>
          <w:sz w:val="24"/>
        </w:rPr>
        <w:t>39</w:t>
      </w:r>
      <w:r w:rsidR="001E7B39" w:rsidRPr="00A67010">
        <w:rPr>
          <w:rFonts w:ascii="Aptos" w:hAnsi="Aptos"/>
          <w:sz w:val="24"/>
        </w:rPr>
        <w:t xml:space="preserve"> ust. </w:t>
      </w:r>
      <w:r w:rsidR="001A3404" w:rsidRPr="00A67010">
        <w:rPr>
          <w:rFonts w:ascii="Aptos" w:hAnsi="Aptos"/>
          <w:sz w:val="24"/>
        </w:rPr>
        <w:t xml:space="preserve">2 </w:t>
      </w:r>
      <w:r w:rsidR="001E7B39" w:rsidRPr="00A67010">
        <w:rPr>
          <w:rFonts w:ascii="Aptos" w:hAnsi="Aptos"/>
          <w:sz w:val="24"/>
        </w:rPr>
        <w:t xml:space="preserve">ustawy </w:t>
      </w:r>
      <w:proofErr w:type="spellStart"/>
      <w:r w:rsidR="001E7B39" w:rsidRPr="00A67010">
        <w:rPr>
          <w:rFonts w:ascii="Aptos" w:hAnsi="Aptos"/>
          <w:sz w:val="24"/>
        </w:rPr>
        <w:t>Pzp</w:t>
      </w:r>
      <w:proofErr w:type="spellEnd"/>
      <w:r w:rsidR="001E7B39" w:rsidRPr="00A67010">
        <w:rPr>
          <w:rFonts w:ascii="Aptos" w:hAnsi="Aptos"/>
          <w:sz w:val="24"/>
        </w:rPr>
        <w:t xml:space="preserve"> </w:t>
      </w:r>
    </w:p>
    <w:p w14:paraId="301068F8" w14:textId="77777777" w:rsidR="007E6FE8" w:rsidRPr="00A67010" w:rsidRDefault="007E6FE8" w:rsidP="00021BA1">
      <w:pPr>
        <w:widowControl w:val="0"/>
        <w:spacing w:line="360" w:lineRule="auto"/>
        <w:jc w:val="left"/>
        <w:rPr>
          <w:rFonts w:ascii="Aptos" w:hAnsi="Aptos" w:cs="Calibri"/>
          <w:sz w:val="24"/>
        </w:rPr>
      </w:pPr>
    </w:p>
    <w:p w14:paraId="74EF949A" w14:textId="01EBBF9E" w:rsidR="007E6FE8" w:rsidRPr="00A67010" w:rsidRDefault="007E6FE8" w:rsidP="00021BA1">
      <w:pPr>
        <w:widowControl w:val="0"/>
        <w:spacing w:line="360" w:lineRule="auto"/>
        <w:jc w:val="left"/>
        <w:rPr>
          <w:rFonts w:ascii="Aptos" w:hAnsi="Aptos" w:cs="Calibri"/>
          <w:sz w:val="24"/>
        </w:rPr>
      </w:pPr>
      <w:r w:rsidRPr="00A67010">
        <w:rPr>
          <w:rFonts w:ascii="Aptos" w:hAnsi="Aptos" w:cs="Calibri"/>
          <w:sz w:val="24"/>
        </w:rPr>
        <w:br w:type="page"/>
      </w:r>
    </w:p>
    <w:p w14:paraId="6718BFC3" w14:textId="149499E3"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 xml:space="preserve">Załącznik nr </w:t>
      </w:r>
      <w:r w:rsidR="006F1947" w:rsidRPr="00A67010">
        <w:rPr>
          <w:rFonts w:ascii="Aptos" w:eastAsia="Arial Unicode MS" w:hAnsi="Aptos" w:cs="Calibri"/>
          <w:sz w:val="24"/>
        </w:rPr>
        <w:t>2</w:t>
      </w:r>
      <w:r w:rsidRPr="00A67010">
        <w:rPr>
          <w:rFonts w:ascii="Aptos" w:eastAsia="Arial Unicode MS" w:hAnsi="Aptos" w:cs="Calibri"/>
          <w:sz w:val="24"/>
        </w:rPr>
        <w:t xml:space="preserve"> </w:t>
      </w:r>
      <w:r w:rsidR="006F1947" w:rsidRPr="00A67010">
        <w:rPr>
          <w:rFonts w:ascii="Aptos" w:eastAsia="Arial Unicode MS" w:hAnsi="Aptos" w:cs="Calibri"/>
          <w:sz w:val="24"/>
        </w:rPr>
        <w:t>do</w:t>
      </w:r>
      <w:r w:rsidR="00464893" w:rsidRPr="00A67010">
        <w:rPr>
          <w:rFonts w:ascii="Aptos" w:hAnsi="Aptos"/>
          <w:sz w:val="24"/>
        </w:rPr>
        <w:t xml:space="preserve"> </w:t>
      </w:r>
      <w:r w:rsidR="00464893" w:rsidRPr="00A67010">
        <w:rPr>
          <w:rFonts w:ascii="Aptos" w:eastAsia="Arial Unicode MS" w:hAnsi="Aptos" w:cs="Calibri"/>
          <w:sz w:val="24"/>
        </w:rPr>
        <w:t>Formularza</w:t>
      </w:r>
      <w:r w:rsidR="006F1947" w:rsidRPr="00A67010">
        <w:rPr>
          <w:rFonts w:ascii="Aptos" w:eastAsia="Arial Unicode MS" w:hAnsi="Aptos" w:cs="Calibri"/>
          <w:sz w:val="24"/>
        </w:rPr>
        <w:t xml:space="preserve"> oferty</w:t>
      </w:r>
    </w:p>
    <w:p w14:paraId="3B819932" w14:textId="460A7A68" w:rsidR="00E02360" w:rsidRPr="00A67010" w:rsidRDefault="0084513E"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1E7B39" w:rsidRPr="00A67010">
        <w:rPr>
          <w:rFonts w:ascii="Aptos" w:eastAsia="Arial Unicode MS" w:hAnsi="Aptos" w:cs="Calibri"/>
          <w:sz w:val="24"/>
        </w:rPr>
        <w:t>.</w:t>
      </w:r>
      <w:r w:rsidR="00E6103F" w:rsidRPr="00A67010">
        <w:rPr>
          <w:rFonts w:ascii="Aptos" w:eastAsia="Arial Unicode MS" w:hAnsi="Aptos" w:cs="Calibri"/>
          <w:sz w:val="24"/>
        </w:rPr>
        <w:t>71.2025</w:t>
      </w:r>
      <w:r w:rsidR="00133C27" w:rsidRPr="00A67010">
        <w:rPr>
          <w:rFonts w:ascii="Aptos" w:eastAsia="Arial Unicode MS" w:hAnsi="Aptos" w:cs="Calibri"/>
          <w:sz w:val="24"/>
        </w:rPr>
        <w:t xml:space="preserve"> </w:t>
      </w:r>
      <w:r w:rsidR="00B82D6E" w:rsidRPr="00A67010">
        <w:rPr>
          <w:rFonts w:ascii="Aptos" w:eastAsia="Arial Unicode MS" w:hAnsi="Aptos" w:cs="Calibri"/>
          <w:sz w:val="24"/>
        </w:rPr>
        <w:t>– wzór zobowiązania (o ile dotyczy)</w:t>
      </w:r>
    </w:p>
    <w:p w14:paraId="038D78AB" w14:textId="2688E910" w:rsidR="00E02360" w:rsidRPr="00A67010" w:rsidRDefault="00E02360" w:rsidP="00021BA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360" w:lineRule="auto"/>
        <w:jc w:val="left"/>
        <w:rPr>
          <w:rFonts w:ascii="Aptos" w:eastAsia="Arial Unicode MS" w:hAnsi="Aptos" w:cs="Calibri"/>
          <w:sz w:val="24"/>
        </w:rPr>
      </w:pPr>
      <w:r w:rsidRPr="00A67010">
        <w:rPr>
          <w:rFonts w:ascii="Aptos" w:eastAsia="Arial Unicode MS" w:hAnsi="Aptos" w:cs="Calibri"/>
          <w:sz w:val="24"/>
        </w:rPr>
        <w:t>ZOBOWIĄZANIE INNYCH PODMIOTÓW DO ODDANIA DO DYSPOZYCJI NIEZBĘDNYCH ZASOBÓW NA POTRZEBY REA</w:t>
      </w:r>
      <w:r w:rsidR="00737B7B" w:rsidRPr="00A67010">
        <w:rPr>
          <w:rFonts w:ascii="Aptos" w:eastAsia="Arial Unicode MS" w:hAnsi="Aptos" w:cs="Calibri"/>
          <w:sz w:val="24"/>
        </w:rPr>
        <w:t>L</w:t>
      </w:r>
      <w:r w:rsidRPr="00A67010">
        <w:rPr>
          <w:rFonts w:ascii="Aptos" w:eastAsia="Arial Unicode MS" w:hAnsi="Aptos" w:cs="Calibri"/>
          <w:sz w:val="24"/>
        </w:rPr>
        <w:t>IZACJI ZAMÓWIENIA</w:t>
      </w:r>
    </w:p>
    <w:p w14:paraId="687A2C64" w14:textId="77777777" w:rsidR="008631DA" w:rsidRPr="00A67010" w:rsidRDefault="008631DA" w:rsidP="00021BA1">
      <w:pPr>
        <w:widowControl w:val="0"/>
        <w:suppressAutoHyphens/>
        <w:autoSpaceDE w:val="0"/>
        <w:autoSpaceDN w:val="0"/>
        <w:adjustRightInd w:val="0"/>
        <w:spacing w:line="360" w:lineRule="auto"/>
        <w:jc w:val="left"/>
        <w:rPr>
          <w:rFonts w:ascii="Aptos" w:hAnsi="Aptos" w:cstheme="minorHAnsi"/>
          <w:sz w:val="24"/>
        </w:rPr>
      </w:pPr>
    </w:p>
    <w:p w14:paraId="6DF00886" w14:textId="62C9882E"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Ja/(My) niżej podpisany/(ni) ………………………………….….……………..…………</w:t>
      </w:r>
    </w:p>
    <w:p w14:paraId="2C83FAA3"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i/>
          <w:sz w:val="24"/>
        </w:rPr>
        <w:t>(imię i nazwisko składającego zobowiązanie)</w:t>
      </w:r>
    </w:p>
    <w:p w14:paraId="5E32FFBA"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posiadając upoważnienie do reprezentowania:</w:t>
      </w:r>
    </w:p>
    <w:p w14:paraId="65896B78"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t>
      </w:r>
    </w:p>
    <w:p w14:paraId="63ECBFD2"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i/>
          <w:sz w:val="24"/>
        </w:rPr>
      </w:pPr>
      <w:r w:rsidRPr="00A67010">
        <w:rPr>
          <w:rFonts w:ascii="Aptos" w:hAnsi="Aptos" w:cstheme="minorHAnsi"/>
          <w:i/>
          <w:sz w:val="24"/>
        </w:rPr>
        <w:t>(nazwa i adres podmiotu oddającego do dyspozycji zasoby)</w:t>
      </w:r>
    </w:p>
    <w:p w14:paraId="0C87C458" w14:textId="0801BC88"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zobowiązuję(</w:t>
      </w:r>
      <w:proofErr w:type="spellStart"/>
      <w:r w:rsidRPr="00A67010">
        <w:rPr>
          <w:rFonts w:ascii="Aptos" w:hAnsi="Aptos" w:cstheme="minorHAnsi"/>
          <w:sz w:val="24"/>
        </w:rPr>
        <w:t>emy</w:t>
      </w:r>
      <w:proofErr w:type="spellEnd"/>
      <w:r w:rsidRPr="00A67010">
        <w:rPr>
          <w:rFonts w:ascii="Aptos" w:hAnsi="Aptos" w:cstheme="minorHAnsi"/>
          <w:sz w:val="24"/>
        </w:rPr>
        <w:t xml:space="preserve">) się, </w:t>
      </w:r>
      <w:r w:rsidR="00737B7B" w:rsidRPr="00A67010">
        <w:rPr>
          <w:rFonts w:ascii="Aptos" w:hAnsi="Aptos" w:cstheme="minorHAnsi"/>
          <w:sz w:val="24"/>
        </w:rPr>
        <w:t xml:space="preserve">do oddania do dyspozycji </w:t>
      </w:r>
      <w:r w:rsidRPr="00A67010">
        <w:rPr>
          <w:rFonts w:ascii="Aptos" w:hAnsi="Aptos" w:cstheme="minorHAnsi"/>
          <w:sz w:val="24"/>
        </w:rPr>
        <w:t>Wykonawcy:</w:t>
      </w:r>
    </w:p>
    <w:p w14:paraId="4F840A68"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t>
      </w:r>
    </w:p>
    <w:p w14:paraId="17901897"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i/>
          <w:sz w:val="24"/>
        </w:rPr>
      </w:pPr>
      <w:r w:rsidRPr="00A67010">
        <w:rPr>
          <w:rFonts w:ascii="Aptos" w:hAnsi="Aptos" w:cstheme="minorHAnsi"/>
          <w:i/>
          <w:sz w:val="24"/>
        </w:rPr>
        <w:t>(nazwa i adres Wykonawcy składającego ofertę)</w:t>
      </w:r>
    </w:p>
    <w:p w14:paraId="555E677F" w14:textId="4609A954" w:rsidR="005F3A61" w:rsidRPr="00A67010" w:rsidRDefault="00737B7B"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 prowadzonym przez</w:t>
      </w:r>
      <w:r w:rsidR="00E02360" w:rsidRPr="00A67010">
        <w:rPr>
          <w:rFonts w:ascii="Aptos" w:hAnsi="Aptos" w:cstheme="minorHAnsi"/>
          <w:sz w:val="24"/>
        </w:rPr>
        <w:t xml:space="preserve"> </w:t>
      </w:r>
      <w:r w:rsidR="00E02360" w:rsidRPr="00A67010">
        <w:rPr>
          <w:rFonts w:ascii="Aptos" w:eastAsia="Arial Unicode MS" w:hAnsi="Aptos" w:cstheme="minorHAnsi"/>
          <w:sz w:val="24"/>
        </w:rPr>
        <w:t>Centralny Ośrodek Informatyki</w:t>
      </w:r>
      <w:r w:rsidR="00E02360" w:rsidRPr="00A67010">
        <w:rPr>
          <w:rFonts w:ascii="Aptos" w:hAnsi="Aptos" w:cstheme="minorHAnsi"/>
          <w:sz w:val="24"/>
        </w:rPr>
        <w:t xml:space="preserve"> </w:t>
      </w:r>
      <w:r w:rsidR="00F02947" w:rsidRPr="00A67010">
        <w:rPr>
          <w:rFonts w:ascii="Aptos" w:hAnsi="Aptos" w:cstheme="minorHAnsi"/>
          <w:sz w:val="24"/>
        </w:rPr>
        <w:t xml:space="preserve">postępowaniu o udzielenie zamówienia publicznego </w:t>
      </w:r>
      <w:r w:rsidR="00E02360" w:rsidRPr="00A67010">
        <w:rPr>
          <w:rFonts w:ascii="Aptos" w:hAnsi="Aptos" w:cstheme="minorHAnsi"/>
          <w:sz w:val="24"/>
        </w:rPr>
        <w:t xml:space="preserve"> w trybie przetargu nieograniczonego na </w:t>
      </w:r>
      <w:r w:rsidR="00E6103F" w:rsidRPr="00A67010">
        <w:rPr>
          <w:rFonts w:ascii="Aptos" w:hAnsi="Aptos" w:cstheme="minorHAnsi"/>
          <w:sz w:val="24"/>
        </w:rPr>
        <w:t>umowę</w:t>
      </w:r>
      <w:r w:rsidR="00E6103F" w:rsidRPr="00A67010">
        <w:rPr>
          <w:rFonts w:ascii="Aptos" w:eastAsia="Arial Unicode MS" w:hAnsi="Aptos" w:cs="Calibri"/>
          <w:sz w:val="24"/>
        </w:rPr>
        <w:t xml:space="preserve"> ramową na dostawę oprogramowania antywirusowego</w:t>
      </w:r>
      <w:r w:rsidR="00EB7C02" w:rsidRPr="00A67010">
        <w:rPr>
          <w:rFonts w:ascii="Aptos" w:hAnsi="Aptos" w:cstheme="minorHAnsi"/>
          <w:sz w:val="24"/>
        </w:rPr>
        <w:t>,</w:t>
      </w:r>
      <w:r w:rsidR="00E02360" w:rsidRPr="00A67010">
        <w:rPr>
          <w:rFonts w:ascii="Aptos" w:hAnsi="Aptos" w:cstheme="minorHAnsi"/>
          <w:sz w:val="24"/>
        </w:rPr>
        <w:t xml:space="preserve"> niezbędnych zasobów, </w:t>
      </w:r>
      <w:proofErr w:type="spellStart"/>
      <w:r w:rsidR="00E02360" w:rsidRPr="00A67010">
        <w:rPr>
          <w:rFonts w:ascii="Aptos" w:hAnsi="Aptos" w:cstheme="minorHAnsi"/>
          <w:sz w:val="24"/>
        </w:rPr>
        <w:t>zgodniez</w:t>
      </w:r>
      <w:proofErr w:type="spellEnd"/>
      <w:r w:rsidR="00E02360" w:rsidRPr="00A67010">
        <w:rPr>
          <w:rFonts w:ascii="Aptos" w:hAnsi="Aptos" w:cstheme="minorHAnsi"/>
          <w:sz w:val="24"/>
        </w:rPr>
        <w:t> art.</w:t>
      </w:r>
      <w:r w:rsidR="00EB5D12" w:rsidRPr="00A67010">
        <w:rPr>
          <w:rFonts w:ascii="Aptos" w:hAnsi="Aptos" w:cstheme="minorHAnsi"/>
          <w:sz w:val="24"/>
        </w:rPr>
        <w:t xml:space="preserve"> </w:t>
      </w:r>
      <w:r w:rsidR="00130423" w:rsidRPr="00A67010">
        <w:rPr>
          <w:rFonts w:ascii="Aptos" w:hAnsi="Aptos" w:cstheme="minorHAnsi"/>
          <w:sz w:val="24"/>
        </w:rPr>
        <w:t xml:space="preserve">118 ust. 3 </w:t>
      </w:r>
      <w:r w:rsidR="00E02360" w:rsidRPr="00A67010">
        <w:rPr>
          <w:rFonts w:ascii="Aptos" w:hAnsi="Aptos" w:cstheme="minorHAnsi"/>
          <w:sz w:val="24"/>
        </w:rPr>
        <w:t xml:space="preserve">ustawy Prawo zamówień publicznych, </w:t>
      </w:r>
      <w:r w:rsidR="008E6D95" w:rsidRPr="00A67010">
        <w:rPr>
          <w:rFonts w:ascii="Aptos" w:hAnsi="Aptos" w:cstheme="minorHAnsi"/>
          <w:sz w:val="24"/>
        </w:rPr>
        <w:t>w zakresie</w:t>
      </w:r>
      <w:r w:rsidR="008E6D95" w:rsidRPr="00A67010">
        <w:rPr>
          <w:rStyle w:val="Odwoanieprzypisudolnego"/>
          <w:rFonts w:ascii="Aptos" w:hAnsi="Aptos" w:cstheme="minorHAnsi"/>
          <w:sz w:val="24"/>
        </w:rPr>
        <w:footnoteReference w:id="14"/>
      </w:r>
      <w:r w:rsidR="008E6D95" w:rsidRPr="00A67010">
        <w:rPr>
          <w:rFonts w:ascii="Aptos" w:hAnsi="Aptos" w:cstheme="minorHAnsi"/>
          <w:sz w:val="24"/>
        </w:rPr>
        <w:t xml:space="preserve">: </w:t>
      </w:r>
      <w:r w:rsidR="005F3A61" w:rsidRPr="00A67010">
        <w:rPr>
          <w:rFonts w:ascii="Aptos" w:hAnsi="Aptos" w:cstheme="minorHAnsi"/>
          <w:sz w:val="24"/>
        </w:rPr>
        <w:t>…………………………………………………………………..</w:t>
      </w:r>
    </w:p>
    <w:p w14:paraId="2B7A55C0" w14:textId="77777777" w:rsidR="008E7FAA"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 celu udowodnienia, że Wykonawca, tj.: …………………………………………………………………………………</w:t>
      </w:r>
      <w:r w:rsidR="005F3A61" w:rsidRPr="00A67010">
        <w:rPr>
          <w:rFonts w:ascii="Aptos" w:hAnsi="Aptos" w:cstheme="minorHAnsi"/>
          <w:sz w:val="24"/>
        </w:rPr>
        <w:t xml:space="preserve"> </w:t>
      </w:r>
    </w:p>
    <w:p w14:paraId="22CA9385" w14:textId="20E98A50" w:rsidR="008E7FAA"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i/>
          <w:sz w:val="24"/>
        </w:rPr>
        <w:t>(nazwa i adres Wykonawcy składającego ofertę)</w:t>
      </w:r>
    </w:p>
    <w:p w14:paraId="20E56E80" w14:textId="31E8975E"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będzie dysponował</w:t>
      </w:r>
      <w:r w:rsidR="00410C73" w:rsidRPr="00A67010">
        <w:rPr>
          <w:rFonts w:ascii="Aptos" w:hAnsi="Aptos" w:cstheme="minorHAnsi"/>
          <w:sz w:val="24"/>
        </w:rPr>
        <w:t xml:space="preserve">, </w:t>
      </w:r>
      <w:r w:rsidRPr="00A67010">
        <w:rPr>
          <w:rFonts w:ascii="Aptos" w:hAnsi="Aptos" w:cstheme="minorHAnsi"/>
          <w:sz w:val="24"/>
        </w:rPr>
        <w:t>niezbędnymi zasobami w stopniu umożliwiającym należyte wykonanie zamówienia publicznego oraz oceny, czy stosunek łączący podmiot, który reprezentuję(</w:t>
      </w:r>
      <w:proofErr w:type="spellStart"/>
      <w:r w:rsidRPr="00A67010">
        <w:rPr>
          <w:rFonts w:ascii="Aptos" w:hAnsi="Aptos" w:cstheme="minorHAnsi"/>
          <w:sz w:val="24"/>
        </w:rPr>
        <w:t>emy</w:t>
      </w:r>
      <w:proofErr w:type="spellEnd"/>
      <w:r w:rsidRPr="00A67010">
        <w:rPr>
          <w:rFonts w:ascii="Aptos" w:hAnsi="Aptos" w:cstheme="minorHAnsi"/>
          <w:sz w:val="24"/>
        </w:rPr>
        <w:t>) z Wykonawcą gwarantuje rzeczywisty dostęp do ich zasobów – oświadczamy, co następuje:</w:t>
      </w:r>
    </w:p>
    <w:p w14:paraId="3FDF260E" w14:textId="77777777" w:rsidR="005F3A61" w:rsidRPr="00A67010" w:rsidRDefault="00E02360" w:rsidP="00021BA1">
      <w:pPr>
        <w:widowControl w:val="0"/>
        <w:numPr>
          <w:ilvl w:val="3"/>
          <w:numId w:val="21"/>
        </w:numPr>
        <w:tabs>
          <w:tab w:val="num" w:pos="426"/>
        </w:tabs>
        <w:suppressAutoHyphens/>
        <w:autoSpaceDE w:val="0"/>
        <w:autoSpaceDN w:val="0"/>
        <w:adjustRightInd w:val="0"/>
        <w:spacing w:line="360" w:lineRule="auto"/>
        <w:ind w:left="425" w:hanging="357"/>
        <w:jc w:val="left"/>
        <w:rPr>
          <w:rFonts w:ascii="Aptos" w:hAnsi="Aptos" w:cstheme="minorHAnsi"/>
          <w:sz w:val="24"/>
        </w:rPr>
      </w:pPr>
      <w:r w:rsidRPr="00A67010">
        <w:rPr>
          <w:rFonts w:ascii="Aptos" w:hAnsi="Aptos" w:cstheme="minorHAnsi"/>
          <w:sz w:val="24"/>
        </w:rPr>
        <w:t xml:space="preserve">odnośnie sposobu </w:t>
      </w:r>
      <w:r w:rsidR="0064243B" w:rsidRPr="00A67010">
        <w:rPr>
          <w:rFonts w:ascii="Aptos" w:hAnsi="Aptos" w:cstheme="minorHAnsi"/>
          <w:sz w:val="24"/>
        </w:rPr>
        <w:t xml:space="preserve">udostępniania Wykonawcy i </w:t>
      </w:r>
      <w:r w:rsidRPr="00A67010">
        <w:rPr>
          <w:rFonts w:ascii="Aptos" w:hAnsi="Aptos" w:cstheme="minorHAnsi"/>
          <w:sz w:val="24"/>
        </w:rPr>
        <w:t xml:space="preserve">wykorzystania </w:t>
      </w:r>
      <w:r w:rsidR="0064243B" w:rsidRPr="00A67010">
        <w:rPr>
          <w:rFonts w:ascii="Aptos" w:hAnsi="Aptos" w:cstheme="minorHAnsi"/>
          <w:sz w:val="24"/>
        </w:rPr>
        <w:t xml:space="preserve">przez niego </w:t>
      </w:r>
      <w:r w:rsidRPr="00A67010">
        <w:rPr>
          <w:rFonts w:ascii="Aptos" w:hAnsi="Aptos" w:cstheme="minorHAnsi"/>
          <w:sz w:val="24"/>
        </w:rPr>
        <w:t>zasobów podmiotu, który reprezentuję(</w:t>
      </w:r>
      <w:proofErr w:type="spellStart"/>
      <w:r w:rsidRPr="00A67010">
        <w:rPr>
          <w:rFonts w:ascii="Aptos" w:hAnsi="Aptos" w:cstheme="minorHAnsi"/>
          <w:sz w:val="24"/>
        </w:rPr>
        <w:t>emy</w:t>
      </w:r>
      <w:proofErr w:type="spellEnd"/>
      <w:r w:rsidRPr="00A67010">
        <w:rPr>
          <w:rFonts w:ascii="Aptos" w:hAnsi="Aptos" w:cstheme="minorHAnsi"/>
          <w:sz w:val="24"/>
        </w:rPr>
        <w:t xml:space="preserve">), przez Wykonawcę przy wykonaniu zamówienia </w:t>
      </w:r>
      <w:r w:rsidRPr="00A67010">
        <w:rPr>
          <w:rFonts w:ascii="Aptos" w:hAnsi="Aptos" w:cstheme="minorHAnsi"/>
          <w:sz w:val="24"/>
        </w:rPr>
        <w:lastRenderedPageBreak/>
        <w:t>publicznego</w:t>
      </w:r>
      <w:r w:rsidR="00F6599B" w:rsidRPr="00A67010">
        <w:rPr>
          <w:rStyle w:val="Odwoanieprzypisudolnego"/>
          <w:rFonts w:ascii="Aptos" w:hAnsi="Aptos" w:cstheme="minorHAnsi"/>
          <w:sz w:val="24"/>
        </w:rPr>
        <w:footnoteReference w:id="15"/>
      </w:r>
      <w:r w:rsidRPr="00A67010">
        <w:rPr>
          <w:rFonts w:ascii="Aptos" w:hAnsi="Aptos" w:cstheme="minorHAnsi"/>
          <w:sz w:val="24"/>
        </w:rPr>
        <w:t>:</w:t>
      </w:r>
      <w:r w:rsidR="005F3A61" w:rsidRPr="00A67010">
        <w:rPr>
          <w:rFonts w:ascii="Aptos" w:hAnsi="Aptos" w:cstheme="minorHAnsi"/>
          <w:sz w:val="24"/>
        </w:rPr>
        <w:t xml:space="preserve"> </w:t>
      </w:r>
      <w:r w:rsidRPr="00A67010">
        <w:rPr>
          <w:rFonts w:ascii="Aptos" w:hAnsi="Aptos" w:cstheme="minorHAnsi"/>
          <w:sz w:val="24"/>
        </w:rPr>
        <w:t>………………………………………………………………………………………………………………………………………….</w:t>
      </w:r>
    </w:p>
    <w:p w14:paraId="6237A342" w14:textId="77777777" w:rsidR="000A6A7A" w:rsidRPr="00A67010" w:rsidRDefault="0064243B" w:rsidP="00021BA1">
      <w:pPr>
        <w:widowControl w:val="0"/>
        <w:numPr>
          <w:ilvl w:val="3"/>
          <w:numId w:val="21"/>
        </w:numPr>
        <w:tabs>
          <w:tab w:val="num" w:pos="426"/>
        </w:tabs>
        <w:suppressAutoHyphens/>
        <w:autoSpaceDE w:val="0"/>
        <w:autoSpaceDN w:val="0"/>
        <w:adjustRightInd w:val="0"/>
        <w:spacing w:line="360" w:lineRule="auto"/>
        <w:ind w:left="425" w:hanging="357"/>
        <w:jc w:val="left"/>
        <w:rPr>
          <w:rFonts w:ascii="Aptos" w:hAnsi="Aptos" w:cstheme="minorHAnsi"/>
          <w:sz w:val="24"/>
        </w:rPr>
      </w:pPr>
      <w:r w:rsidRPr="00A67010">
        <w:rPr>
          <w:rFonts w:ascii="Aptos" w:hAnsi="Aptos" w:cstheme="minorHAnsi"/>
          <w:sz w:val="24"/>
        </w:rPr>
        <w:t xml:space="preserve">odnośnie okresu udostępniania Wykonawcy </w:t>
      </w:r>
      <w:r w:rsidR="00130423" w:rsidRPr="00A67010">
        <w:rPr>
          <w:rFonts w:ascii="Aptos" w:hAnsi="Aptos" w:cstheme="minorHAnsi"/>
          <w:sz w:val="24"/>
        </w:rPr>
        <w:t>i</w:t>
      </w:r>
      <w:r w:rsidRPr="00A67010">
        <w:rPr>
          <w:rFonts w:ascii="Aptos" w:hAnsi="Aptos" w:cstheme="minorHAnsi"/>
          <w:sz w:val="24"/>
        </w:rPr>
        <w:t xml:space="preserve"> wykorzystania przez niego zasobów podmiotu, który reprezentuję(</w:t>
      </w:r>
      <w:proofErr w:type="spellStart"/>
      <w:r w:rsidRPr="00A67010">
        <w:rPr>
          <w:rFonts w:ascii="Aptos" w:hAnsi="Aptos" w:cstheme="minorHAnsi"/>
          <w:sz w:val="24"/>
        </w:rPr>
        <w:t>emy</w:t>
      </w:r>
      <w:proofErr w:type="spellEnd"/>
      <w:r w:rsidRPr="00A67010">
        <w:rPr>
          <w:rFonts w:ascii="Aptos" w:hAnsi="Aptos" w:cstheme="minorHAnsi"/>
          <w:sz w:val="24"/>
        </w:rPr>
        <w:t>), przy wykonaniu zamówienia publicznego</w:t>
      </w:r>
      <w:r w:rsidRPr="00A67010">
        <w:rPr>
          <w:rFonts w:ascii="Aptos" w:hAnsi="Aptos"/>
          <w:sz w:val="24"/>
          <w:vertAlign w:val="superscript"/>
        </w:rPr>
        <w:footnoteReference w:id="16"/>
      </w:r>
      <w:r w:rsidR="005F3A61" w:rsidRPr="00A67010">
        <w:rPr>
          <w:rFonts w:ascii="Aptos" w:hAnsi="Aptos" w:cstheme="minorHAnsi"/>
          <w:sz w:val="24"/>
        </w:rPr>
        <w:t>:</w:t>
      </w:r>
    </w:p>
    <w:p w14:paraId="003A5B8C" w14:textId="444270D4" w:rsidR="0064243B" w:rsidRPr="00A67010" w:rsidRDefault="000A6A7A" w:rsidP="00021BA1">
      <w:pPr>
        <w:widowControl w:val="0"/>
        <w:tabs>
          <w:tab w:val="num" w:pos="2880"/>
        </w:tabs>
        <w:suppressAutoHyphens/>
        <w:autoSpaceDE w:val="0"/>
        <w:autoSpaceDN w:val="0"/>
        <w:adjustRightInd w:val="0"/>
        <w:spacing w:line="360" w:lineRule="auto"/>
        <w:ind w:left="68"/>
        <w:jc w:val="left"/>
        <w:rPr>
          <w:rFonts w:ascii="Aptos" w:hAnsi="Aptos" w:cstheme="minorHAnsi"/>
          <w:sz w:val="24"/>
        </w:rPr>
      </w:pPr>
      <w:r w:rsidRPr="00A67010">
        <w:rPr>
          <w:rFonts w:ascii="Aptos" w:hAnsi="Aptos" w:cstheme="minorHAnsi"/>
          <w:sz w:val="24"/>
        </w:rPr>
        <w:t xml:space="preserve">       </w:t>
      </w:r>
      <w:r w:rsidR="002E2D43" w:rsidRPr="00A67010">
        <w:rPr>
          <w:rFonts w:ascii="Aptos" w:hAnsi="Aptos" w:cstheme="minorHAnsi"/>
          <w:sz w:val="24"/>
        </w:rPr>
        <w:t xml:space="preserve"> </w:t>
      </w:r>
      <w:r w:rsidR="0064243B" w:rsidRPr="00A67010">
        <w:rPr>
          <w:rFonts w:ascii="Aptos" w:hAnsi="Aptos" w:cstheme="minorHAnsi"/>
          <w:sz w:val="24"/>
        </w:rPr>
        <w:t>………………………………………………………………………………………………………………………………………….</w:t>
      </w:r>
    </w:p>
    <w:p w14:paraId="193DDB8D" w14:textId="4AC434D6" w:rsidR="00E02360" w:rsidRPr="00A67010" w:rsidRDefault="00E02360" w:rsidP="00021BA1">
      <w:pPr>
        <w:widowControl w:val="0"/>
        <w:suppressAutoHyphens/>
        <w:autoSpaceDE w:val="0"/>
        <w:autoSpaceDN w:val="0"/>
        <w:adjustRightInd w:val="0"/>
        <w:spacing w:line="360" w:lineRule="auto"/>
        <w:ind w:left="426"/>
        <w:jc w:val="left"/>
        <w:rPr>
          <w:rFonts w:ascii="Aptos" w:hAnsi="Aptos" w:cstheme="minorHAnsi"/>
          <w:sz w:val="24"/>
        </w:rPr>
      </w:pPr>
    </w:p>
    <w:tbl>
      <w:tblPr>
        <w:tblW w:w="5000" w:type="pct"/>
        <w:jc w:val="center"/>
        <w:tblLook w:val="01E0" w:firstRow="1" w:lastRow="1" w:firstColumn="1" w:lastColumn="1" w:noHBand="0" w:noVBand="0"/>
      </w:tblPr>
      <w:tblGrid>
        <w:gridCol w:w="2654"/>
        <w:gridCol w:w="6417"/>
      </w:tblGrid>
      <w:tr w:rsidR="00E02360" w:rsidRPr="00FC79B6" w14:paraId="085EDBC9" w14:textId="77777777" w:rsidTr="00632656">
        <w:trPr>
          <w:jc w:val="center"/>
        </w:trPr>
        <w:tc>
          <w:tcPr>
            <w:tcW w:w="1471" w:type="pct"/>
            <w:vAlign w:val="center"/>
          </w:tcPr>
          <w:p w14:paraId="54818CE9" w14:textId="77777777" w:rsidR="00E02360" w:rsidRPr="00A67010" w:rsidRDefault="00E02360" w:rsidP="00021BA1">
            <w:pPr>
              <w:widowControl w:val="0"/>
              <w:suppressAutoHyphens/>
              <w:spacing w:line="360" w:lineRule="auto"/>
              <w:jc w:val="left"/>
              <w:rPr>
                <w:rFonts w:ascii="Aptos" w:eastAsia="Arial Unicode MS" w:hAnsi="Aptos" w:cstheme="minorHAnsi"/>
                <w:sz w:val="24"/>
              </w:rPr>
            </w:pPr>
            <w:r w:rsidRPr="00A67010">
              <w:rPr>
                <w:rFonts w:ascii="Aptos" w:eastAsia="Arial Unicode MS" w:hAnsi="Aptos" w:cstheme="minorHAnsi"/>
                <w:sz w:val="24"/>
              </w:rPr>
              <w:t>…………………………………………</w:t>
            </w:r>
          </w:p>
        </w:tc>
        <w:tc>
          <w:tcPr>
            <w:tcW w:w="3529" w:type="pct"/>
            <w:vAlign w:val="center"/>
          </w:tcPr>
          <w:p w14:paraId="0907B95D" w14:textId="77777777" w:rsidR="00E02360" w:rsidRPr="00A67010" w:rsidRDefault="00E02360" w:rsidP="00021BA1">
            <w:pPr>
              <w:widowControl w:val="0"/>
              <w:suppressAutoHyphens/>
              <w:spacing w:line="360" w:lineRule="auto"/>
              <w:jc w:val="left"/>
              <w:rPr>
                <w:rFonts w:ascii="Aptos" w:eastAsia="Arial Unicode MS" w:hAnsi="Aptos" w:cstheme="minorHAnsi"/>
                <w:sz w:val="24"/>
              </w:rPr>
            </w:pPr>
            <w:r w:rsidRPr="00A67010">
              <w:rPr>
                <w:rFonts w:ascii="Aptos" w:eastAsia="Arial Unicode MS" w:hAnsi="Aptos" w:cstheme="minorHAnsi"/>
                <w:sz w:val="24"/>
              </w:rPr>
              <w:t>…………………………………………………………………………………………………………..</w:t>
            </w:r>
          </w:p>
        </w:tc>
      </w:tr>
      <w:tr w:rsidR="00E02360" w:rsidRPr="00E16B8E" w14:paraId="17378671" w14:textId="77777777" w:rsidTr="00632656">
        <w:trPr>
          <w:jc w:val="center"/>
        </w:trPr>
        <w:tc>
          <w:tcPr>
            <w:tcW w:w="1471" w:type="pct"/>
            <w:vAlign w:val="center"/>
          </w:tcPr>
          <w:p w14:paraId="3A226DEF" w14:textId="77777777" w:rsidR="00E02360" w:rsidRPr="00A67010" w:rsidRDefault="00E02360" w:rsidP="00021BA1">
            <w:pPr>
              <w:widowControl w:val="0"/>
              <w:suppressAutoHyphens/>
              <w:spacing w:line="360" w:lineRule="auto"/>
              <w:jc w:val="left"/>
              <w:rPr>
                <w:rFonts w:ascii="Aptos" w:eastAsia="Arial Unicode MS" w:hAnsi="Aptos" w:cstheme="minorHAnsi"/>
                <w:i/>
                <w:sz w:val="24"/>
              </w:rPr>
            </w:pPr>
            <w:r w:rsidRPr="00A67010">
              <w:rPr>
                <w:rFonts w:ascii="Aptos" w:eastAsia="Arial Unicode MS" w:hAnsi="Aptos" w:cstheme="minorHAnsi"/>
                <w:i/>
                <w:sz w:val="24"/>
              </w:rPr>
              <w:t>Miejscowość / Data</w:t>
            </w:r>
          </w:p>
        </w:tc>
        <w:tc>
          <w:tcPr>
            <w:tcW w:w="3529" w:type="pct"/>
            <w:vAlign w:val="center"/>
          </w:tcPr>
          <w:p w14:paraId="67FB8B01" w14:textId="77777777" w:rsidR="00E02360" w:rsidRPr="00A67010" w:rsidRDefault="00E02360" w:rsidP="00021BA1">
            <w:pPr>
              <w:widowControl w:val="0"/>
              <w:suppressAutoHyphens/>
              <w:spacing w:line="360" w:lineRule="auto"/>
              <w:jc w:val="left"/>
              <w:rPr>
                <w:rFonts w:ascii="Aptos" w:eastAsia="Arial Unicode MS" w:hAnsi="Aptos" w:cstheme="minorHAnsi"/>
                <w:i/>
                <w:sz w:val="24"/>
              </w:rPr>
            </w:pPr>
            <w:r w:rsidRPr="00A67010">
              <w:rPr>
                <w:rFonts w:ascii="Aptos" w:eastAsia="Arial Unicode MS" w:hAnsi="Aptos" w:cstheme="minorHAnsi"/>
                <w:i/>
                <w:sz w:val="24"/>
              </w:rPr>
              <w:t>Podpis(y) osoby(osób) upoważnionej(</w:t>
            </w:r>
            <w:proofErr w:type="spellStart"/>
            <w:r w:rsidRPr="00A67010">
              <w:rPr>
                <w:rFonts w:ascii="Aptos" w:eastAsia="Arial Unicode MS" w:hAnsi="Aptos" w:cstheme="minorHAnsi"/>
                <w:i/>
                <w:sz w:val="24"/>
              </w:rPr>
              <w:t>ych</w:t>
            </w:r>
            <w:proofErr w:type="spellEnd"/>
            <w:r w:rsidRPr="00A67010">
              <w:rPr>
                <w:rFonts w:ascii="Aptos" w:eastAsia="Arial Unicode MS" w:hAnsi="Aptos" w:cstheme="minorHAnsi"/>
                <w:i/>
                <w:sz w:val="24"/>
              </w:rPr>
              <w:t xml:space="preserve">) do </w:t>
            </w:r>
            <w:r w:rsidR="00B82D6E" w:rsidRPr="00A67010">
              <w:rPr>
                <w:rFonts w:ascii="Aptos" w:eastAsia="Arial Unicode MS" w:hAnsi="Aptos" w:cstheme="minorHAnsi"/>
                <w:i/>
                <w:sz w:val="24"/>
              </w:rPr>
              <w:t>reprezentowania</w:t>
            </w:r>
            <w:r w:rsidRPr="00A67010">
              <w:rPr>
                <w:rFonts w:ascii="Aptos" w:eastAsia="Arial Unicode MS" w:hAnsi="Aptos" w:cstheme="minorHAnsi"/>
                <w:i/>
                <w:sz w:val="24"/>
              </w:rPr>
              <w:t xml:space="preserve"> Podmiotu (ów)</w:t>
            </w:r>
          </w:p>
          <w:p w14:paraId="55E04157" w14:textId="6EA5D81B" w:rsidR="00234AFC" w:rsidRPr="00A67010" w:rsidRDefault="00234AFC" w:rsidP="00021BA1">
            <w:pPr>
              <w:widowControl w:val="0"/>
              <w:suppressAutoHyphens/>
              <w:spacing w:line="360" w:lineRule="auto"/>
              <w:jc w:val="left"/>
              <w:rPr>
                <w:rFonts w:ascii="Aptos" w:eastAsia="Arial Unicode MS" w:hAnsi="Aptos" w:cstheme="minorHAnsi"/>
                <w:i/>
                <w:sz w:val="24"/>
              </w:rPr>
            </w:pPr>
          </w:p>
        </w:tc>
      </w:tr>
    </w:tbl>
    <w:p w14:paraId="46A305FA" w14:textId="77777777" w:rsidR="001B5DA6" w:rsidRPr="00A67010" w:rsidRDefault="002B16B5"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p>
    <w:p w14:paraId="4AA41B6C"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3894339F"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54965709"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7EF2A21B"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62DAA841"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220DA1FF"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50E25077"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4BE4D409" w14:textId="77777777" w:rsidR="00A030E3" w:rsidRPr="00A67010" w:rsidRDefault="00A030E3" w:rsidP="00021BA1">
      <w:pPr>
        <w:widowControl w:val="0"/>
        <w:shd w:val="clear" w:color="auto" w:fill="FFFFFF"/>
        <w:suppressAutoHyphens/>
        <w:spacing w:line="360" w:lineRule="auto"/>
        <w:jc w:val="left"/>
        <w:rPr>
          <w:rFonts w:ascii="Aptos" w:eastAsia="Arial Unicode MS" w:hAnsi="Aptos" w:cs="Calibri"/>
          <w:sz w:val="24"/>
        </w:rPr>
      </w:pPr>
    </w:p>
    <w:p w14:paraId="70188ABB" w14:textId="77777777" w:rsidR="00A030E3" w:rsidRPr="00A67010" w:rsidRDefault="00A030E3" w:rsidP="00021BA1">
      <w:pPr>
        <w:widowControl w:val="0"/>
        <w:shd w:val="clear" w:color="auto" w:fill="FFFFFF"/>
        <w:suppressAutoHyphens/>
        <w:spacing w:line="360" w:lineRule="auto"/>
        <w:jc w:val="left"/>
        <w:rPr>
          <w:rFonts w:ascii="Aptos" w:eastAsia="Arial Unicode MS" w:hAnsi="Aptos" w:cs="Calibri"/>
          <w:sz w:val="24"/>
        </w:rPr>
      </w:pPr>
    </w:p>
    <w:p w14:paraId="793DB2FE" w14:textId="44E1C3D6" w:rsidR="00E6103F" w:rsidRPr="00A67010" w:rsidRDefault="00E6103F" w:rsidP="00021BA1">
      <w:pPr>
        <w:spacing w:line="360" w:lineRule="auto"/>
        <w:jc w:val="left"/>
        <w:rPr>
          <w:rFonts w:ascii="Aptos" w:eastAsia="Arial Unicode MS" w:hAnsi="Aptos" w:cs="Calibri"/>
          <w:sz w:val="24"/>
        </w:rPr>
      </w:pPr>
      <w:r w:rsidRPr="00A67010">
        <w:rPr>
          <w:rFonts w:ascii="Aptos" w:eastAsia="Arial Unicode MS" w:hAnsi="Aptos" w:cs="Calibri"/>
          <w:sz w:val="24"/>
        </w:rPr>
        <w:br w:type="page"/>
      </w:r>
    </w:p>
    <w:p w14:paraId="7378EE16" w14:textId="05F78C06"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 xml:space="preserve">Załącznik nr </w:t>
      </w:r>
      <w:r w:rsidR="007B1674" w:rsidRPr="00A67010">
        <w:rPr>
          <w:rFonts w:ascii="Aptos" w:eastAsia="Arial Unicode MS" w:hAnsi="Aptos" w:cs="Calibri"/>
          <w:sz w:val="24"/>
        </w:rPr>
        <w:t>3</w:t>
      </w:r>
      <w:r w:rsidR="001575B8" w:rsidRPr="00A67010">
        <w:rPr>
          <w:rFonts w:ascii="Aptos" w:eastAsia="Arial Unicode MS" w:hAnsi="Aptos" w:cs="Calibri"/>
          <w:sz w:val="24"/>
        </w:rPr>
        <w:t xml:space="preserve"> </w:t>
      </w:r>
      <w:r w:rsidRPr="00A67010">
        <w:rPr>
          <w:rFonts w:ascii="Aptos" w:eastAsia="Arial Unicode MS" w:hAnsi="Aptos" w:cs="Calibri"/>
          <w:sz w:val="24"/>
        </w:rPr>
        <w:t xml:space="preserve">do </w:t>
      </w:r>
      <w:r w:rsidR="00464893" w:rsidRPr="00A67010">
        <w:rPr>
          <w:rFonts w:ascii="Aptos" w:eastAsia="Arial Unicode MS" w:hAnsi="Aptos" w:cs="Calibri"/>
          <w:sz w:val="24"/>
        </w:rPr>
        <w:t xml:space="preserve">Formularza </w:t>
      </w:r>
      <w:r w:rsidR="00445CE7" w:rsidRPr="00A67010">
        <w:rPr>
          <w:rFonts w:ascii="Aptos" w:eastAsia="Arial Unicode MS" w:hAnsi="Aptos" w:cs="Calibri"/>
          <w:sz w:val="24"/>
        </w:rPr>
        <w:t>oferty</w:t>
      </w:r>
    </w:p>
    <w:p w14:paraId="5D727B2F" w14:textId="21891637"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8B7032" w:rsidRPr="00A67010">
        <w:rPr>
          <w:rFonts w:ascii="Aptos" w:eastAsia="Arial Unicode MS" w:hAnsi="Aptos" w:cs="Calibri"/>
          <w:sz w:val="24"/>
        </w:rPr>
        <w:t>.</w:t>
      </w:r>
      <w:r w:rsidR="00E6103F" w:rsidRPr="00A67010">
        <w:rPr>
          <w:rFonts w:ascii="Aptos" w:eastAsia="Arial Unicode MS" w:hAnsi="Aptos" w:cs="Calibri"/>
          <w:sz w:val="24"/>
        </w:rPr>
        <w:t>71.2025</w:t>
      </w:r>
      <w:r w:rsidR="009716FA" w:rsidRPr="00A67010">
        <w:rPr>
          <w:rFonts w:ascii="Aptos" w:eastAsia="Arial Unicode MS" w:hAnsi="Aptos" w:cs="Calibri"/>
          <w:sz w:val="24"/>
        </w:rPr>
        <w:t xml:space="preserve"> </w:t>
      </w:r>
      <w:r w:rsidRPr="00A67010">
        <w:rPr>
          <w:rFonts w:ascii="Aptos" w:eastAsia="Arial Unicode MS" w:hAnsi="Aptos" w:cs="Calibri"/>
          <w:sz w:val="24"/>
        </w:rPr>
        <w:t xml:space="preserve">– wzór </w:t>
      </w:r>
      <w:r w:rsidR="001575B8" w:rsidRPr="00A67010">
        <w:rPr>
          <w:rFonts w:ascii="Aptos" w:eastAsia="Arial Unicode MS" w:hAnsi="Aptos" w:cs="Calibri"/>
          <w:sz w:val="24"/>
        </w:rPr>
        <w:t>oświadczenia</w:t>
      </w:r>
      <w:r w:rsidRPr="00A67010">
        <w:rPr>
          <w:rFonts w:ascii="Aptos" w:eastAsia="Arial Unicode MS" w:hAnsi="Aptos" w:cs="Calibri"/>
          <w:sz w:val="24"/>
          <w:vertAlign w:val="superscript"/>
        </w:rPr>
        <w:footnoteReference w:id="17"/>
      </w:r>
    </w:p>
    <w:p w14:paraId="0BECAC6B" w14:textId="77777777" w:rsidR="00E02360" w:rsidRPr="00A67010" w:rsidRDefault="00E02360" w:rsidP="00021BA1">
      <w:pPr>
        <w:widowControl w:val="0"/>
        <w:suppressAutoHyphens/>
        <w:spacing w:line="360" w:lineRule="auto"/>
        <w:jc w:val="left"/>
        <w:rPr>
          <w:rFonts w:ascii="Aptos" w:eastAsia="Arial Unicode MS" w:hAnsi="Aptos" w:cs="Calibri"/>
          <w:sz w:val="24"/>
        </w:rPr>
      </w:pPr>
    </w:p>
    <w:p w14:paraId="119F4ADB" w14:textId="3636633D" w:rsidR="00E02360" w:rsidRPr="00A67010" w:rsidRDefault="002111CF" w:rsidP="00021BA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360" w:lineRule="auto"/>
        <w:ind w:left="142"/>
        <w:jc w:val="left"/>
        <w:rPr>
          <w:rFonts w:ascii="Aptos" w:eastAsia="Arial Unicode MS" w:hAnsi="Aptos" w:cs="Calibri"/>
          <w:sz w:val="24"/>
        </w:rPr>
      </w:pPr>
      <w:r w:rsidRPr="00A67010">
        <w:rPr>
          <w:rFonts w:ascii="Aptos" w:eastAsia="Arial Unicode MS" w:hAnsi="Aptos" w:cs="Calibri"/>
          <w:sz w:val="24"/>
        </w:rPr>
        <w:t xml:space="preserve">Oświadczenie </w:t>
      </w:r>
      <w:r w:rsidR="00E16B8E" w:rsidRPr="00A67010">
        <w:rPr>
          <w:rFonts w:ascii="Aptos" w:eastAsia="Arial Unicode MS" w:hAnsi="Aptos" w:cs="Calibri"/>
          <w:sz w:val="24"/>
        </w:rPr>
        <w:t xml:space="preserve">wykonawcy w zakresie art. 108 ust. 1 pkt 5 ustawy Prawo zamówień publicznych, </w:t>
      </w:r>
      <w:r w:rsidR="00E02360" w:rsidRPr="00A67010">
        <w:rPr>
          <w:rFonts w:ascii="Aptos" w:eastAsia="Arial Unicode MS" w:hAnsi="Aptos" w:cs="Calibri"/>
          <w:sz w:val="24"/>
        </w:rPr>
        <w:t>o przynależności</w:t>
      </w:r>
      <w:r w:rsidRPr="00A67010">
        <w:rPr>
          <w:rFonts w:ascii="Aptos" w:eastAsia="Arial Unicode MS" w:hAnsi="Aptos" w:cs="Calibri"/>
          <w:sz w:val="24"/>
        </w:rPr>
        <w:t xml:space="preserve"> lub braku przynależności</w:t>
      </w:r>
      <w:r w:rsidR="00E02360" w:rsidRPr="00A67010">
        <w:rPr>
          <w:rFonts w:ascii="Aptos" w:eastAsia="Arial Unicode MS" w:hAnsi="Aptos" w:cs="Calibri"/>
          <w:sz w:val="24"/>
        </w:rPr>
        <w:t xml:space="preserve"> do </w:t>
      </w:r>
      <w:r w:rsidRPr="00A67010">
        <w:rPr>
          <w:rFonts w:ascii="Aptos" w:eastAsia="Arial Unicode MS" w:hAnsi="Aptos" w:cs="Calibri"/>
          <w:sz w:val="24"/>
        </w:rPr>
        <w:t xml:space="preserve">tej samej </w:t>
      </w:r>
      <w:r w:rsidR="00E16B8E" w:rsidRPr="00A67010">
        <w:rPr>
          <w:rFonts w:ascii="Aptos" w:eastAsia="Arial Unicode MS" w:hAnsi="Aptos" w:cs="Calibri"/>
          <w:sz w:val="24"/>
        </w:rPr>
        <w:t>grupy kapitałowej</w:t>
      </w:r>
    </w:p>
    <w:p w14:paraId="27078010" w14:textId="77777777" w:rsidR="00E02360" w:rsidRPr="00A67010" w:rsidRDefault="00E02360" w:rsidP="00021BA1">
      <w:pPr>
        <w:widowControl w:val="0"/>
        <w:suppressAutoHyphens/>
        <w:spacing w:line="360" w:lineRule="auto"/>
        <w:jc w:val="left"/>
        <w:rPr>
          <w:rFonts w:ascii="Aptos" w:eastAsia="Arial Unicode MS" w:hAnsi="Aptos" w:cs="Calibri"/>
          <w:sz w:val="24"/>
        </w:rPr>
      </w:pPr>
    </w:p>
    <w:p w14:paraId="65C8AABF" w14:textId="5F89F4B3" w:rsidR="00E02360" w:rsidRPr="00A67010" w:rsidRDefault="007B4072" w:rsidP="00021BA1">
      <w:pPr>
        <w:widowControl w:val="0"/>
        <w:suppressAutoHyphens/>
        <w:spacing w:line="360" w:lineRule="auto"/>
        <w:ind w:firstLine="680"/>
        <w:jc w:val="left"/>
        <w:rPr>
          <w:rFonts w:ascii="Aptos" w:hAnsi="Aptos" w:cstheme="minorHAnsi"/>
          <w:sz w:val="24"/>
        </w:rPr>
      </w:pPr>
      <w:r w:rsidRPr="00A67010">
        <w:rPr>
          <w:rFonts w:ascii="Aptos" w:eastAsia="Arial Unicode MS" w:hAnsi="Aptos" w:cs="Calibri"/>
          <w:sz w:val="24"/>
        </w:rPr>
        <w:t xml:space="preserve">W związku ze złożeniem oferty w postępowaniu </w:t>
      </w:r>
      <w:r w:rsidR="00E02360" w:rsidRPr="00A67010">
        <w:rPr>
          <w:rFonts w:ascii="Aptos" w:eastAsia="Arial Unicode MS" w:hAnsi="Aptos" w:cs="Calibri"/>
          <w:sz w:val="24"/>
        </w:rPr>
        <w:t>prowadzon</w:t>
      </w:r>
      <w:r w:rsidRPr="00A67010">
        <w:rPr>
          <w:rFonts w:ascii="Aptos" w:eastAsia="Arial Unicode MS" w:hAnsi="Aptos" w:cs="Calibri"/>
          <w:sz w:val="24"/>
        </w:rPr>
        <w:t>ym</w:t>
      </w:r>
      <w:r w:rsidR="00E02360" w:rsidRPr="00A67010">
        <w:rPr>
          <w:rFonts w:ascii="Aptos" w:eastAsia="Arial Unicode MS" w:hAnsi="Aptos" w:cs="Calibri"/>
          <w:sz w:val="24"/>
        </w:rPr>
        <w:t xml:space="preserve"> w trybie przetargu nieograniczonego na </w:t>
      </w:r>
      <w:r w:rsidR="00E6103F" w:rsidRPr="00A67010">
        <w:rPr>
          <w:rFonts w:ascii="Aptos" w:eastAsia="Arial Unicode MS" w:hAnsi="Aptos" w:cs="Calibri"/>
          <w:sz w:val="24"/>
        </w:rPr>
        <w:t>umowę ramową na dostawę oprogramowania antywirusowego</w:t>
      </w:r>
      <w:r w:rsidR="00E2495E" w:rsidRPr="00A67010">
        <w:rPr>
          <w:rFonts w:ascii="Aptos" w:eastAsia="Arial Unicode MS" w:hAnsi="Aptos" w:cs="Calibri"/>
          <w:sz w:val="24"/>
        </w:rPr>
        <w:t xml:space="preserve">, </w:t>
      </w:r>
      <w:r w:rsidR="00E02360" w:rsidRPr="00A67010">
        <w:rPr>
          <w:rFonts w:ascii="Aptos" w:eastAsia="Arial Unicode MS" w:hAnsi="Aptos" w:cs="Calibri"/>
          <w:sz w:val="24"/>
        </w:rPr>
        <w:t>działając w imieniu i na rzecz:</w:t>
      </w:r>
    </w:p>
    <w:p w14:paraId="5E4B3F6C" w14:textId="24D95155" w:rsidR="00E02360" w:rsidRPr="00A67010" w:rsidRDefault="00E02360" w:rsidP="00021BA1">
      <w:pPr>
        <w:widowControl w:val="0"/>
        <w:suppressAutoHyphens/>
        <w:spacing w:line="360" w:lineRule="auto"/>
        <w:jc w:val="left"/>
        <w:rPr>
          <w:rFonts w:ascii="Aptos" w:eastAsia="Arial Unicode MS" w:hAnsi="Aptos" w:cs="Calibri"/>
          <w:i/>
          <w:sz w:val="24"/>
        </w:rPr>
      </w:pPr>
      <w:r w:rsidRPr="00A67010">
        <w:rPr>
          <w:rFonts w:ascii="Aptos" w:eastAsia="Arial Unicode MS" w:hAnsi="Aptos" w:cs="Calibri"/>
          <w:sz w:val="24"/>
        </w:rPr>
        <w:t xml:space="preserve">......................................................................................................................................................................................................................................................................................................................................................................................................................................................................................................................................................... </w:t>
      </w:r>
      <w:r w:rsidRPr="00A67010">
        <w:rPr>
          <w:rFonts w:ascii="Aptos" w:eastAsia="Arial Unicode MS" w:hAnsi="Aptos" w:cs="Calibri"/>
          <w:i/>
          <w:sz w:val="24"/>
        </w:rPr>
        <w:t>(nazwa i adres Wykonawcy)</w:t>
      </w:r>
    </w:p>
    <w:p w14:paraId="5B4D094A" w14:textId="606BF1BE"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będąc zobligowanym do wykazania braku podstaw do wykluczenia na podstawie art. </w:t>
      </w:r>
      <w:r w:rsidR="00900538" w:rsidRPr="00A67010">
        <w:rPr>
          <w:rFonts w:ascii="Aptos" w:eastAsia="Arial Unicode MS" w:hAnsi="Aptos" w:cs="Calibri"/>
          <w:sz w:val="24"/>
        </w:rPr>
        <w:t>108 ust. 1 pkt 5</w:t>
      </w:r>
      <w:r w:rsidRPr="00A67010">
        <w:rPr>
          <w:rFonts w:ascii="Aptos" w:eastAsia="Arial Unicode MS" w:hAnsi="Aptos" w:cs="Calibri"/>
          <w:sz w:val="24"/>
        </w:rPr>
        <w:t xml:space="preserve"> ustawy z</w:t>
      </w:r>
      <w:r w:rsidR="00A16F5D" w:rsidRPr="00A67010">
        <w:rPr>
          <w:rFonts w:ascii="Aptos" w:eastAsia="Arial Unicode MS" w:hAnsi="Aptos" w:cs="Calibri"/>
          <w:sz w:val="24"/>
        </w:rPr>
        <w:t> </w:t>
      </w:r>
      <w:r w:rsidRPr="00A67010">
        <w:rPr>
          <w:rFonts w:ascii="Aptos" w:eastAsia="Arial Unicode MS" w:hAnsi="Aptos" w:cs="Calibri"/>
          <w:sz w:val="24"/>
        </w:rPr>
        <w:t xml:space="preserve">dnia </w:t>
      </w:r>
      <w:r w:rsidR="00900538" w:rsidRPr="00A67010">
        <w:rPr>
          <w:rFonts w:ascii="Aptos" w:eastAsia="Arial Unicode MS" w:hAnsi="Aptos" w:cs="Calibri"/>
          <w:sz w:val="24"/>
        </w:rPr>
        <w:t xml:space="preserve">11 września 2019 r. </w:t>
      </w:r>
      <w:r w:rsidRPr="00A67010">
        <w:rPr>
          <w:rFonts w:ascii="Aptos" w:eastAsia="Arial Unicode MS" w:hAnsi="Aptos" w:cs="Calibri"/>
          <w:sz w:val="24"/>
        </w:rPr>
        <w:t>Praw</w:t>
      </w:r>
      <w:r w:rsidR="0037254E" w:rsidRPr="00A67010">
        <w:rPr>
          <w:rFonts w:ascii="Aptos" w:eastAsia="Arial Unicode MS" w:hAnsi="Aptos" w:cs="Calibri"/>
          <w:sz w:val="24"/>
        </w:rPr>
        <w:t>o zamówień publicznych informuję</w:t>
      </w:r>
      <w:r w:rsidRPr="00A67010">
        <w:rPr>
          <w:rFonts w:ascii="Aptos" w:eastAsia="Arial Unicode MS" w:hAnsi="Aptos" w:cs="Calibri"/>
          <w:sz w:val="24"/>
        </w:rPr>
        <w:t>, że</w:t>
      </w:r>
      <w:r w:rsidR="00475626" w:rsidRPr="00A67010">
        <w:rPr>
          <w:rStyle w:val="Odwoanieprzypisudolnego"/>
          <w:rFonts w:ascii="Aptos" w:hAnsi="Aptos" w:cs="Calibri"/>
          <w:sz w:val="24"/>
        </w:rPr>
        <w:footnoteReference w:id="18"/>
      </w:r>
      <w:r w:rsidRPr="00A67010">
        <w:rPr>
          <w:rFonts w:ascii="Aptos" w:eastAsia="Arial Unicode MS" w:hAnsi="Aptos" w:cs="Calibri"/>
          <w:sz w:val="24"/>
        </w:rPr>
        <w:t xml:space="preserve">: </w:t>
      </w:r>
    </w:p>
    <w:p w14:paraId="2015DD1E" w14:textId="77777777" w:rsidR="00A16F5D" w:rsidRPr="00A67010" w:rsidRDefault="00A16F5D" w:rsidP="00021BA1">
      <w:pPr>
        <w:widowControl w:val="0"/>
        <w:suppressAutoHyphens/>
        <w:spacing w:line="360" w:lineRule="auto"/>
        <w:jc w:val="left"/>
        <w:rPr>
          <w:rFonts w:ascii="Aptos" w:eastAsia="Arial Unicode MS" w:hAnsi="Aptos" w:cs="Calibri"/>
          <w:sz w:val="24"/>
        </w:rPr>
      </w:pPr>
    </w:p>
    <w:p w14:paraId="356A3F17" w14:textId="643EE73A" w:rsidR="00E02360" w:rsidRPr="00A67010" w:rsidRDefault="00E02360" w:rsidP="00021BA1">
      <w:pPr>
        <w:widowControl w:val="0"/>
        <w:tabs>
          <w:tab w:val="left" w:pos="426"/>
        </w:tabs>
        <w:spacing w:line="360" w:lineRule="auto"/>
        <w:ind w:left="426" w:hanging="426"/>
        <w:jc w:val="left"/>
        <w:rPr>
          <w:rFonts w:ascii="Aptos" w:hAnsi="Aptos" w:cs="Calibri"/>
          <w:sz w:val="24"/>
          <w:lang w:eastAsia="ar-SA"/>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475626" w:rsidRPr="00A67010">
        <w:rPr>
          <w:rFonts w:ascii="Aptos" w:hAnsi="Aptos" w:cs="Calibri"/>
          <w:sz w:val="24"/>
        </w:rPr>
        <w:tab/>
      </w:r>
      <w:r w:rsidRPr="00A67010">
        <w:rPr>
          <w:rFonts w:ascii="Aptos" w:hAnsi="Aptos" w:cs="Calibri"/>
          <w:sz w:val="24"/>
          <w:lang w:eastAsia="ar-SA"/>
        </w:rPr>
        <w:t>należymy</w:t>
      </w:r>
      <w:r w:rsidR="0037254E" w:rsidRPr="00A67010">
        <w:rPr>
          <w:rStyle w:val="Odwoanieprzypisudolnego"/>
          <w:rFonts w:ascii="Aptos" w:hAnsi="Aptos" w:cs="Calibri"/>
          <w:sz w:val="24"/>
          <w:lang w:eastAsia="ar-SA"/>
        </w:rPr>
        <w:footnoteReference w:id="19"/>
      </w:r>
      <w:r w:rsidRPr="00A67010">
        <w:rPr>
          <w:rFonts w:ascii="Aptos" w:hAnsi="Aptos" w:cs="Calibri"/>
          <w:sz w:val="24"/>
          <w:lang w:eastAsia="ar-SA"/>
        </w:rPr>
        <w:t xml:space="preserve"> do tej samej grupy kapitałowej, w rozumieniu ustawy z dnia 16 lutego 2007 r. o ochronie konkurencji i konsumentów (</w:t>
      </w:r>
      <w:r w:rsidR="001B7AEC" w:rsidRPr="00A67010">
        <w:rPr>
          <w:rFonts w:ascii="Aptos" w:hAnsi="Aptos" w:cs="Calibri"/>
          <w:sz w:val="24"/>
          <w:lang w:eastAsia="ar-SA"/>
        </w:rPr>
        <w:t xml:space="preserve">tekst jednolity: </w:t>
      </w:r>
      <w:r w:rsidR="0037254E" w:rsidRPr="00A67010">
        <w:rPr>
          <w:rFonts w:ascii="Aptos" w:hAnsi="Aptos" w:cs="Calibri"/>
          <w:sz w:val="24"/>
          <w:lang w:eastAsia="ar-SA"/>
        </w:rPr>
        <w:t xml:space="preserve">Dz. U. z </w:t>
      </w:r>
      <w:r w:rsidR="00681408" w:rsidRPr="00A67010">
        <w:rPr>
          <w:rFonts w:ascii="Aptos" w:hAnsi="Aptos" w:cs="Calibri"/>
          <w:sz w:val="24"/>
          <w:lang w:eastAsia="ar-SA"/>
        </w:rPr>
        <w:t>202</w:t>
      </w:r>
      <w:r w:rsidR="00681408">
        <w:rPr>
          <w:rFonts w:ascii="Aptos" w:hAnsi="Aptos" w:cs="Calibri"/>
          <w:sz w:val="24"/>
          <w:lang w:eastAsia="ar-SA"/>
        </w:rPr>
        <w:t>4</w:t>
      </w:r>
      <w:r w:rsidR="00681408" w:rsidRPr="00A67010">
        <w:rPr>
          <w:rFonts w:ascii="Aptos" w:hAnsi="Aptos" w:cs="Calibri"/>
          <w:sz w:val="24"/>
          <w:lang w:eastAsia="ar-SA"/>
        </w:rPr>
        <w:t xml:space="preserve"> </w:t>
      </w:r>
      <w:r w:rsidRPr="00A67010">
        <w:rPr>
          <w:rFonts w:ascii="Aptos" w:hAnsi="Aptos" w:cs="Calibri"/>
          <w:sz w:val="24"/>
          <w:lang w:eastAsia="ar-SA"/>
        </w:rPr>
        <w:t xml:space="preserve">r. poz. </w:t>
      </w:r>
      <w:r w:rsidR="00681408">
        <w:rPr>
          <w:rFonts w:ascii="Aptos" w:hAnsi="Aptos" w:cs="Calibri"/>
          <w:sz w:val="24"/>
          <w:lang w:eastAsia="ar-SA"/>
        </w:rPr>
        <w:t>1616</w:t>
      </w:r>
      <w:r w:rsidR="0037254E" w:rsidRPr="00A67010">
        <w:rPr>
          <w:rFonts w:ascii="Aptos" w:hAnsi="Aptos" w:cs="Calibri"/>
          <w:sz w:val="24"/>
          <w:lang w:eastAsia="ar-SA"/>
        </w:rPr>
        <w:t xml:space="preserve">, z </w:t>
      </w:r>
      <w:proofErr w:type="spellStart"/>
      <w:r w:rsidR="0037254E" w:rsidRPr="00A67010">
        <w:rPr>
          <w:rFonts w:ascii="Aptos" w:hAnsi="Aptos" w:cs="Calibri"/>
          <w:sz w:val="24"/>
          <w:lang w:eastAsia="ar-SA"/>
        </w:rPr>
        <w:t>późn</w:t>
      </w:r>
      <w:proofErr w:type="spellEnd"/>
      <w:r w:rsidR="0037254E" w:rsidRPr="00A67010">
        <w:rPr>
          <w:rFonts w:ascii="Aptos" w:hAnsi="Aptos" w:cs="Calibri"/>
          <w:sz w:val="24"/>
          <w:lang w:eastAsia="ar-SA"/>
        </w:rPr>
        <w:t>. zm.</w:t>
      </w:r>
      <w:r w:rsidRPr="00A67010">
        <w:rPr>
          <w:rFonts w:ascii="Aptos" w:hAnsi="Aptos" w:cs="Calibri"/>
          <w:sz w:val="24"/>
          <w:lang w:eastAsia="ar-SA"/>
        </w:rPr>
        <w:t>), z niżej wymienionymi Wykonawcami, którzy złożyli odrębne oferty w przedmiotowym postępowaniu:</w:t>
      </w:r>
    </w:p>
    <w:tbl>
      <w:tblPr>
        <w:tblW w:w="871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8105"/>
      </w:tblGrid>
      <w:tr w:rsidR="00E02360" w:rsidRPr="008631DA" w14:paraId="6AF6F98F" w14:textId="77777777" w:rsidTr="0029187C">
        <w:trPr>
          <w:cantSplit/>
          <w:trHeight w:val="284"/>
        </w:trPr>
        <w:tc>
          <w:tcPr>
            <w:tcW w:w="610" w:type="dxa"/>
            <w:shd w:val="pct20" w:color="auto" w:fill="auto"/>
            <w:vAlign w:val="center"/>
          </w:tcPr>
          <w:p w14:paraId="48031BB7"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Lp.</w:t>
            </w:r>
          </w:p>
        </w:tc>
        <w:tc>
          <w:tcPr>
            <w:tcW w:w="8105" w:type="dxa"/>
            <w:shd w:val="pct20" w:color="auto" w:fill="auto"/>
            <w:vAlign w:val="center"/>
          </w:tcPr>
          <w:p w14:paraId="3A4B0476"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Nazwa (firma) i adres siedziby podmiotu wchodzącego w skład tej samej grupy kapitałowej</w:t>
            </w:r>
          </w:p>
        </w:tc>
      </w:tr>
      <w:tr w:rsidR="00E02360" w:rsidRPr="008631DA" w14:paraId="1D176A9F" w14:textId="77777777" w:rsidTr="0029187C">
        <w:trPr>
          <w:cantSplit/>
          <w:trHeight w:val="591"/>
        </w:trPr>
        <w:tc>
          <w:tcPr>
            <w:tcW w:w="610" w:type="dxa"/>
            <w:vAlign w:val="bottom"/>
          </w:tcPr>
          <w:p w14:paraId="1FD0C2DC"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1.</w:t>
            </w:r>
          </w:p>
        </w:tc>
        <w:tc>
          <w:tcPr>
            <w:tcW w:w="8105" w:type="dxa"/>
            <w:vAlign w:val="bottom"/>
          </w:tcPr>
          <w:p w14:paraId="26D03895"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w:t>
            </w:r>
          </w:p>
        </w:tc>
      </w:tr>
      <w:tr w:rsidR="00E02360" w:rsidRPr="008631DA" w14:paraId="1FE63F70" w14:textId="77777777" w:rsidTr="0029187C">
        <w:trPr>
          <w:cantSplit/>
          <w:trHeight w:val="591"/>
        </w:trPr>
        <w:tc>
          <w:tcPr>
            <w:tcW w:w="610" w:type="dxa"/>
            <w:vAlign w:val="bottom"/>
          </w:tcPr>
          <w:p w14:paraId="26621BF9"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lastRenderedPageBreak/>
              <w:t>…</w:t>
            </w:r>
          </w:p>
        </w:tc>
        <w:tc>
          <w:tcPr>
            <w:tcW w:w="8105" w:type="dxa"/>
            <w:vAlign w:val="bottom"/>
          </w:tcPr>
          <w:p w14:paraId="1CD7DA81"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w:t>
            </w:r>
          </w:p>
        </w:tc>
      </w:tr>
    </w:tbl>
    <w:p w14:paraId="5F1C647B" w14:textId="77777777" w:rsidR="00E02360" w:rsidRPr="00A67010" w:rsidRDefault="00E02360" w:rsidP="00021BA1">
      <w:pPr>
        <w:widowControl w:val="0"/>
        <w:spacing w:line="360" w:lineRule="auto"/>
        <w:jc w:val="left"/>
        <w:rPr>
          <w:rFonts w:ascii="Aptos" w:hAnsi="Aptos" w:cs="Calibri"/>
          <w:sz w:val="24"/>
          <w:lang w:eastAsia="ar-SA"/>
        </w:rPr>
      </w:pPr>
    </w:p>
    <w:p w14:paraId="5F47B6BF" w14:textId="25E5A0DE" w:rsidR="00E02360" w:rsidRPr="00A67010" w:rsidRDefault="00E02360" w:rsidP="00021BA1">
      <w:pPr>
        <w:widowControl w:val="0"/>
        <w:tabs>
          <w:tab w:val="left" w:pos="426"/>
        </w:tabs>
        <w:suppressAutoHyphens/>
        <w:spacing w:line="360" w:lineRule="auto"/>
        <w:ind w:left="426" w:hanging="426"/>
        <w:jc w:val="left"/>
        <w:outlineLvl w:val="1"/>
        <w:rPr>
          <w:rFonts w:ascii="Aptos" w:hAnsi="Aptos" w:cs="Calibri"/>
          <w:sz w:val="24"/>
          <w:lang w:eastAsia="ar-SA"/>
        </w:rPr>
      </w:pPr>
      <w:r w:rsidRPr="00A67010">
        <w:rPr>
          <w:rFonts w:ascii="Aptos" w:hAnsi="Aptos" w:cs="Calibri"/>
          <w:sz w:val="24"/>
        </w:rPr>
        <w:fldChar w:fldCharType="begin">
          <w:ffData>
            <w:name w:val="Wybór1"/>
            <w:enabled/>
            <w:calcOnExit w:val="0"/>
            <w:checkBox>
              <w:sizeAuto/>
              <w:default w:val="0"/>
            </w:checkBox>
          </w:ffData>
        </w:fldChar>
      </w:r>
      <w:bookmarkStart w:id="0" w:name="Wybór1"/>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bookmarkEnd w:id="0"/>
      <w:r w:rsidRPr="00A67010">
        <w:rPr>
          <w:rFonts w:ascii="Aptos" w:hAnsi="Aptos" w:cs="Calibri"/>
          <w:sz w:val="24"/>
          <w:lang w:eastAsia="ar-SA"/>
        </w:rPr>
        <w:tab/>
      </w:r>
      <w:r w:rsidRPr="00A67010">
        <w:rPr>
          <w:rFonts w:ascii="Aptos" w:hAnsi="Aptos" w:cs="Calibri"/>
          <w:sz w:val="24"/>
          <w:u w:val="single"/>
          <w:lang w:eastAsia="ar-SA"/>
        </w:rPr>
        <w:t>nie</w:t>
      </w:r>
      <w:r w:rsidRPr="00A67010">
        <w:rPr>
          <w:rFonts w:ascii="Aptos" w:hAnsi="Aptos" w:cs="Calibri"/>
          <w:sz w:val="24"/>
          <w:lang w:eastAsia="ar-SA"/>
        </w:rPr>
        <w:t xml:space="preserve"> należymy do grupy kapitałowej, w rozumieniu ustawy z dnia 16 lutego 2007 r. o ochronie konkurencji i</w:t>
      </w:r>
      <w:r w:rsidR="00392951" w:rsidRPr="00A67010">
        <w:rPr>
          <w:rFonts w:ascii="Aptos" w:hAnsi="Aptos" w:cs="Calibri"/>
          <w:sz w:val="24"/>
          <w:lang w:eastAsia="ar-SA"/>
        </w:rPr>
        <w:t> </w:t>
      </w:r>
      <w:r w:rsidRPr="00A67010">
        <w:rPr>
          <w:rFonts w:ascii="Aptos" w:hAnsi="Aptos" w:cs="Calibri"/>
          <w:sz w:val="24"/>
          <w:lang w:eastAsia="ar-SA"/>
        </w:rPr>
        <w:t xml:space="preserve">konsumentów </w:t>
      </w:r>
      <w:r w:rsidR="0037254E" w:rsidRPr="00A67010">
        <w:rPr>
          <w:rFonts w:ascii="Aptos" w:hAnsi="Aptos" w:cs="Calibri"/>
          <w:sz w:val="24"/>
          <w:lang w:eastAsia="ar-SA"/>
        </w:rPr>
        <w:t xml:space="preserve">(tekst jednolity: Dz. U. z </w:t>
      </w:r>
      <w:r w:rsidR="00681408" w:rsidRPr="00A67010">
        <w:rPr>
          <w:rFonts w:ascii="Aptos" w:hAnsi="Aptos" w:cs="Calibri"/>
          <w:sz w:val="24"/>
          <w:lang w:eastAsia="ar-SA"/>
        </w:rPr>
        <w:t>202</w:t>
      </w:r>
      <w:r w:rsidR="00681408">
        <w:rPr>
          <w:rFonts w:ascii="Aptos" w:hAnsi="Aptos" w:cs="Calibri"/>
          <w:sz w:val="24"/>
          <w:lang w:eastAsia="ar-SA"/>
        </w:rPr>
        <w:t>4</w:t>
      </w:r>
      <w:r w:rsidR="00681408" w:rsidRPr="00A67010">
        <w:rPr>
          <w:rFonts w:ascii="Aptos" w:hAnsi="Aptos" w:cs="Calibri"/>
          <w:sz w:val="24"/>
          <w:lang w:eastAsia="ar-SA"/>
        </w:rPr>
        <w:t xml:space="preserve"> </w:t>
      </w:r>
      <w:r w:rsidR="0037254E" w:rsidRPr="00A67010">
        <w:rPr>
          <w:rFonts w:ascii="Aptos" w:hAnsi="Aptos" w:cs="Calibri"/>
          <w:sz w:val="24"/>
          <w:lang w:eastAsia="ar-SA"/>
        </w:rPr>
        <w:t xml:space="preserve">r. poz. </w:t>
      </w:r>
      <w:r w:rsidR="00681408">
        <w:rPr>
          <w:rFonts w:ascii="Aptos" w:hAnsi="Aptos" w:cs="Calibri"/>
          <w:sz w:val="24"/>
          <w:lang w:eastAsia="ar-SA"/>
        </w:rPr>
        <w:t>1616</w:t>
      </w:r>
      <w:r w:rsidR="0037254E" w:rsidRPr="00A67010">
        <w:rPr>
          <w:rFonts w:ascii="Aptos" w:hAnsi="Aptos" w:cs="Calibri"/>
          <w:sz w:val="24"/>
          <w:lang w:eastAsia="ar-SA"/>
        </w:rPr>
        <w:t xml:space="preserve">, z </w:t>
      </w:r>
      <w:proofErr w:type="spellStart"/>
      <w:r w:rsidR="0037254E" w:rsidRPr="00A67010">
        <w:rPr>
          <w:rFonts w:ascii="Aptos" w:hAnsi="Aptos" w:cs="Calibri"/>
          <w:sz w:val="24"/>
          <w:lang w:eastAsia="ar-SA"/>
        </w:rPr>
        <w:t>późn</w:t>
      </w:r>
      <w:proofErr w:type="spellEnd"/>
      <w:r w:rsidR="0037254E" w:rsidRPr="00A67010">
        <w:rPr>
          <w:rFonts w:ascii="Aptos" w:hAnsi="Aptos" w:cs="Calibri"/>
          <w:sz w:val="24"/>
          <w:lang w:eastAsia="ar-SA"/>
        </w:rPr>
        <w:t xml:space="preserve">. zm.), </w:t>
      </w:r>
      <w:r w:rsidRPr="00A67010">
        <w:rPr>
          <w:rFonts w:ascii="Aptos" w:hAnsi="Aptos" w:cs="Calibri"/>
          <w:sz w:val="24"/>
          <w:lang w:eastAsia="ar-SA"/>
        </w:rPr>
        <w:t>z Wykonawcami, którzy złożyli odrębne oferty w</w:t>
      </w:r>
      <w:r w:rsidR="00392951" w:rsidRPr="00A67010">
        <w:rPr>
          <w:rFonts w:ascii="Aptos" w:hAnsi="Aptos" w:cs="Calibri"/>
          <w:sz w:val="24"/>
          <w:lang w:eastAsia="ar-SA"/>
        </w:rPr>
        <w:t> </w:t>
      </w:r>
      <w:r w:rsidRPr="00A67010">
        <w:rPr>
          <w:rFonts w:ascii="Aptos" w:hAnsi="Aptos" w:cs="Calibri"/>
          <w:sz w:val="24"/>
          <w:lang w:eastAsia="ar-SA"/>
        </w:rPr>
        <w:t>przedmiotowym postępowaniu.</w:t>
      </w:r>
    </w:p>
    <w:p w14:paraId="18C2A17D" w14:textId="7B7590B8" w:rsidR="00F518B0" w:rsidRPr="00A67010" w:rsidRDefault="00F518B0" w:rsidP="00021BA1">
      <w:pPr>
        <w:widowControl w:val="0"/>
        <w:suppressAutoHyphens/>
        <w:spacing w:line="360" w:lineRule="auto"/>
        <w:jc w:val="left"/>
        <w:rPr>
          <w:rFonts w:ascii="Aptos" w:eastAsia="Arial Unicode MS" w:hAnsi="Aptos" w:cs="Calibri"/>
          <w:sz w:val="24"/>
        </w:rPr>
      </w:pPr>
    </w:p>
    <w:p w14:paraId="683DCB97" w14:textId="77777777" w:rsidR="00F518B0" w:rsidRPr="00A67010" w:rsidRDefault="00F518B0" w:rsidP="00021BA1">
      <w:pPr>
        <w:widowControl w:val="0"/>
        <w:suppressAutoHyphens/>
        <w:spacing w:line="360" w:lineRule="auto"/>
        <w:jc w:val="left"/>
        <w:rPr>
          <w:rFonts w:ascii="Aptos" w:eastAsia="Arial Unicode MS" w:hAnsi="Aptos" w:cs="Calibri"/>
          <w:sz w:val="24"/>
        </w:rPr>
      </w:pPr>
    </w:p>
    <w:tbl>
      <w:tblPr>
        <w:tblW w:w="5000" w:type="pct"/>
        <w:jc w:val="center"/>
        <w:tblLook w:val="01E0" w:firstRow="1" w:lastRow="1" w:firstColumn="1" w:lastColumn="1" w:noHBand="0" w:noVBand="0"/>
      </w:tblPr>
      <w:tblGrid>
        <w:gridCol w:w="2654"/>
        <w:gridCol w:w="6417"/>
      </w:tblGrid>
      <w:tr w:rsidR="00E02360" w:rsidRPr="00E02360" w14:paraId="2D6B753F" w14:textId="77777777" w:rsidTr="0029187C">
        <w:trPr>
          <w:jc w:val="center"/>
        </w:trPr>
        <w:tc>
          <w:tcPr>
            <w:tcW w:w="1814" w:type="pct"/>
            <w:vAlign w:val="center"/>
          </w:tcPr>
          <w:p w14:paraId="2DDC25D1"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p>
        </w:tc>
        <w:tc>
          <w:tcPr>
            <w:tcW w:w="3186" w:type="pct"/>
            <w:vAlign w:val="center"/>
          </w:tcPr>
          <w:p w14:paraId="71A3A12F"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p>
        </w:tc>
      </w:tr>
      <w:tr w:rsidR="00E02360" w:rsidRPr="00475626" w14:paraId="0AD23361" w14:textId="77777777" w:rsidTr="0029187C">
        <w:trPr>
          <w:jc w:val="center"/>
        </w:trPr>
        <w:tc>
          <w:tcPr>
            <w:tcW w:w="1814" w:type="pct"/>
            <w:vAlign w:val="center"/>
          </w:tcPr>
          <w:p w14:paraId="0E7DBE64"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Miejscowość / Data</w:t>
            </w:r>
          </w:p>
        </w:tc>
        <w:tc>
          <w:tcPr>
            <w:tcW w:w="3186" w:type="pct"/>
            <w:vAlign w:val="center"/>
          </w:tcPr>
          <w:p w14:paraId="08FDC744" w14:textId="41705436" w:rsidR="00E02360" w:rsidRPr="00A67010" w:rsidRDefault="001575B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Arial"/>
                <w:sz w:val="24"/>
              </w:rPr>
              <w:t>Podpis(y) osoby(osób) upoważnionej(</w:t>
            </w:r>
            <w:proofErr w:type="spellStart"/>
            <w:r w:rsidRPr="00A67010">
              <w:rPr>
                <w:rFonts w:ascii="Aptos" w:eastAsia="Arial Unicode MS" w:hAnsi="Aptos" w:cs="Arial"/>
                <w:sz w:val="24"/>
              </w:rPr>
              <w:t>ych</w:t>
            </w:r>
            <w:proofErr w:type="spellEnd"/>
            <w:r w:rsidRPr="00A67010">
              <w:rPr>
                <w:rFonts w:ascii="Aptos" w:eastAsia="Arial Unicode MS" w:hAnsi="Aptos" w:cs="Arial"/>
                <w:sz w:val="24"/>
              </w:rPr>
              <w:t>) do reprezentowania Wykonawcy(ów)</w:t>
            </w:r>
          </w:p>
        </w:tc>
      </w:tr>
    </w:tbl>
    <w:p w14:paraId="181F0C64" w14:textId="1BBE340A"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br w:type="page"/>
      </w:r>
    </w:p>
    <w:p w14:paraId="1ED6EF1F" w14:textId="47034332" w:rsidR="003F5C24" w:rsidRPr="00A67010" w:rsidRDefault="003F5C24"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lastRenderedPageBreak/>
        <w:t xml:space="preserve">Załącznik nr 4 do Formularza oferty </w:t>
      </w:r>
    </w:p>
    <w:p w14:paraId="36A04D3B" w14:textId="7A6C59E3" w:rsidR="003F5C24" w:rsidRPr="00A67010" w:rsidRDefault="003F5C24"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E6103F" w:rsidRPr="00A67010">
        <w:rPr>
          <w:rFonts w:ascii="Aptos" w:eastAsia="Arial Unicode MS" w:hAnsi="Aptos" w:cs="Calibri"/>
          <w:sz w:val="24"/>
        </w:rPr>
        <w:t>71.2025</w:t>
      </w:r>
      <w:r w:rsidRPr="00A67010">
        <w:rPr>
          <w:rFonts w:ascii="Aptos" w:eastAsia="Arial Unicode MS" w:hAnsi="Aptos" w:cs="Calibri"/>
          <w:sz w:val="24"/>
        </w:rPr>
        <w:t xml:space="preserve"> </w:t>
      </w:r>
      <w:r w:rsidRPr="00A67010">
        <w:rPr>
          <w:rFonts w:ascii="Aptos" w:eastAsia="Arial Unicode MS" w:hAnsi="Aptos"/>
          <w:sz w:val="24"/>
        </w:rPr>
        <w:t xml:space="preserve">– wzór Wykazu dostaw </w:t>
      </w:r>
      <w:r w:rsidRPr="00A67010">
        <w:rPr>
          <w:rFonts w:ascii="Aptos" w:hAnsi="Aptos" w:cs="Calibri"/>
          <w:sz w:val="24"/>
          <w:vertAlign w:val="superscript"/>
        </w:rPr>
        <w:footnoteReference w:id="20"/>
      </w:r>
      <w:r w:rsidRPr="00A67010">
        <w:rPr>
          <w:rFonts w:ascii="Aptos" w:hAnsi="Aptos" w:cs="Calibri"/>
          <w:sz w:val="24"/>
        </w:rPr>
        <w:t xml:space="preserve"> </w:t>
      </w:r>
    </w:p>
    <w:p w14:paraId="3EBFA986" w14:textId="77777777" w:rsidR="003F5C24" w:rsidRPr="00A67010" w:rsidRDefault="003F5C24" w:rsidP="00021BA1">
      <w:pPr>
        <w:widowControl w:val="0"/>
        <w:spacing w:line="360" w:lineRule="auto"/>
        <w:jc w:val="left"/>
        <w:rPr>
          <w:rFonts w:ascii="Aptos" w:hAnsi="Aptos" w:cs="Calibri"/>
          <w:i/>
          <w:sz w:val="24"/>
        </w:rPr>
      </w:pPr>
    </w:p>
    <w:p w14:paraId="59D75265" w14:textId="1FAF82D5" w:rsidR="003F5C24" w:rsidRPr="00A67010" w:rsidRDefault="003F5C24" w:rsidP="00021BA1">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360" w:lineRule="auto"/>
        <w:jc w:val="left"/>
        <w:outlineLvl w:val="0"/>
        <w:rPr>
          <w:rFonts w:ascii="Aptos" w:hAnsi="Aptos" w:cs="Calibri"/>
          <w:sz w:val="24"/>
        </w:rPr>
      </w:pPr>
      <w:r w:rsidRPr="00A67010">
        <w:rPr>
          <w:rFonts w:ascii="Aptos" w:hAnsi="Aptos" w:cs="Calibri"/>
          <w:sz w:val="24"/>
          <w:lang w:val="x-none" w:eastAsia="x-none"/>
        </w:rPr>
        <w:t xml:space="preserve">WYKAZ </w:t>
      </w:r>
      <w:r w:rsidRPr="00A67010">
        <w:rPr>
          <w:rFonts w:ascii="Aptos" w:hAnsi="Aptos" w:cs="Calibri"/>
          <w:sz w:val="24"/>
          <w:lang w:eastAsia="x-none"/>
        </w:rPr>
        <w:t>DOSTAW</w:t>
      </w:r>
    </w:p>
    <w:p w14:paraId="3480C8EE" w14:textId="77777777" w:rsidR="003F5C24" w:rsidRPr="00A67010" w:rsidRDefault="003F5C24" w:rsidP="00021BA1">
      <w:pPr>
        <w:widowControl w:val="0"/>
        <w:spacing w:line="360" w:lineRule="auto"/>
        <w:jc w:val="left"/>
        <w:rPr>
          <w:rFonts w:ascii="Aptos" w:hAnsi="Aptos" w:cs="Calibri"/>
          <w:sz w:val="24"/>
        </w:rPr>
      </w:pPr>
    </w:p>
    <w:p w14:paraId="4BA91CF0" w14:textId="4A7D5330" w:rsidR="003F5C24" w:rsidRPr="00A67010" w:rsidRDefault="003F5C24" w:rsidP="00021BA1">
      <w:pPr>
        <w:widowControl w:val="0"/>
        <w:suppressAutoHyphens/>
        <w:spacing w:line="360" w:lineRule="auto"/>
        <w:ind w:firstLine="680"/>
        <w:jc w:val="left"/>
        <w:rPr>
          <w:rFonts w:ascii="Aptos" w:hAnsi="Aptos" w:cstheme="minorHAnsi"/>
          <w:sz w:val="24"/>
        </w:rPr>
      </w:pPr>
      <w:r w:rsidRPr="00A67010">
        <w:rPr>
          <w:rFonts w:ascii="Aptos" w:eastAsia="Arial Unicode MS" w:hAnsi="Aptos" w:cs="Calibri"/>
          <w:sz w:val="24"/>
        </w:rPr>
        <w:t xml:space="preserve">W odpowiedzi na wezwanie w trybie art. 126 ust. 1 ustawy </w:t>
      </w:r>
      <w:proofErr w:type="spellStart"/>
      <w:r w:rsidRPr="00A67010">
        <w:rPr>
          <w:rFonts w:ascii="Aptos" w:eastAsia="Arial Unicode MS" w:hAnsi="Aptos" w:cs="Calibri"/>
          <w:sz w:val="24"/>
        </w:rPr>
        <w:t>Pzp</w:t>
      </w:r>
      <w:proofErr w:type="spellEnd"/>
      <w:r w:rsidRPr="00A67010">
        <w:rPr>
          <w:rFonts w:ascii="Aptos" w:eastAsia="Arial Unicode MS" w:hAnsi="Aptos" w:cs="Calibri"/>
          <w:sz w:val="24"/>
        </w:rPr>
        <w:t xml:space="preserve">, w związku z prowadzonym postępowaniem w trybie przetargu nieograniczonego na </w:t>
      </w:r>
      <w:r w:rsidR="00E6103F" w:rsidRPr="00A67010">
        <w:rPr>
          <w:rFonts w:ascii="Aptos" w:eastAsia="Arial Unicode MS" w:hAnsi="Aptos" w:cs="Calibri"/>
          <w:sz w:val="24"/>
        </w:rPr>
        <w:t>umowę ramową na dostawę oprogramowania antywirusowego</w:t>
      </w:r>
      <w:r w:rsidR="00E2495E" w:rsidRPr="00A67010">
        <w:rPr>
          <w:rFonts w:ascii="Aptos" w:eastAsia="Arial Unicode MS" w:hAnsi="Aptos" w:cs="Calibri"/>
          <w:sz w:val="24"/>
        </w:rPr>
        <w:t>,</w:t>
      </w:r>
      <w:r w:rsidRPr="00A67010">
        <w:rPr>
          <w:rFonts w:ascii="Aptos" w:hAnsi="Aptos" w:cstheme="minorHAnsi"/>
          <w:sz w:val="24"/>
        </w:rPr>
        <w:t xml:space="preserve"> </w:t>
      </w:r>
      <w:r w:rsidRPr="00A67010">
        <w:rPr>
          <w:rFonts w:ascii="Aptos" w:eastAsia="Arial Unicode MS" w:hAnsi="Aptos" w:cs="Calibri"/>
          <w:sz w:val="24"/>
        </w:rPr>
        <w:t>działając w imieniu i na rzecz:</w:t>
      </w:r>
    </w:p>
    <w:p w14:paraId="636D62BE" w14:textId="2704F639" w:rsidR="003F5C24" w:rsidRPr="00A67010" w:rsidRDefault="003F5C24" w:rsidP="00A67010">
      <w:pPr>
        <w:widowControl w:val="0"/>
        <w:suppressAutoHyphens/>
        <w:spacing w:line="360" w:lineRule="auto"/>
        <w:jc w:val="left"/>
        <w:rPr>
          <w:rFonts w:ascii="Aptos" w:hAnsi="Aptos" w:cs="Calibri"/>
          <w:sz w:val="24"/>
        </w:rPr>
      </w:pPr>
      <w:r w:rsidRPr="00A67010">
        <w:rPr>
          <w:rFonts w:ascii="Aptos" w:eastAsia="Arial Unicode MS" w:hAnsi="Aptos" w:cs="Calibri"/>
          <w:sz w:val="24"/>
        </w:rPr>
        <w:t xml:space="preserve">......................................................................................................................................................................................................................................................................................................................................................................................................................................................................................................... </w:t>
      </w:r>
      <w:r w:rsidRPr="00A67010">
        <w:rPr>
          <w:rFonts w:ascii="Aptos" w:eastAsia="Arial Unicode MS" w:hAnsi="Aptos" w:cs="Calibri"/>
          <w:i/>
          <w:sz w:val="24"/>
        </w:rPr>
        <w:t>(nazwa i adres Wykonawcy)</w:t>
      </w:r>
      <w:r w:rsidR="00A67010">
        <w:rPr>
          <w:rFonts w:ascii="Aptos" w:hAnsi="Aptos" w:cs="Calibri"/>
          <w:sz w:val="24"/>
        </w:rPr>
        <w:t xml:space="preserve"> </w:t>
      </w:r>
      <w:r w:rsidRPr="00A67010">
        <w:rPr>
          <w:rFonts w:ascii="Aptos" w:hAnsi="Aptos" w:cs="Calibri"/>
          <w:sz w:val="24"/>
        </w:rPr>
        <w:t>oświadczam/y, że wykonaliśmy następujące dostawy:</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7"/>
        <w:gridCol w:w="2062"/>
        <w:gridCol w:w="1706"/>
        <w:gridCol w:w="2785"/>
        <w:gridCol w:w="1952"/>
      </w:tblGrid>
      <w:tr w:rsidR="003F5C24" w:rsidRPr="00C83EAA" w14:paraId="12AF51B9" w14:textId="77777777" w:rsidTr="008471B0">
        <w:tc>
          <w:tcPr>
            <w:tcW w:w="34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720789"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Lp.</w:t>
            </w:r>
          </w:p>
        </w:tc>
        <w:tc>
          <w:tcPr>
            <w:tcW w:w="112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7FDEC"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 xml:space="preserve">Data realizacji </w:t>
            </w:r>
          </w:p>
          <w:p w14:paraId="54F4F09E"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 do)</w:t>
            </w:r>
          </w:p>
        </w:tc>
        <w:tc>
          <w:tcPr>
            <w:tcW w:w="9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FCBD8" w14:textId="4A6C7F61"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Odbiorca dostaw</w:t>
            </w:r>
          </w:p>
          <w:p w14:paraId="7FFBED44"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(nazwa i adres)</w:t>
            </w:r>
          </w:p>
        </w:tc>
        <w:tc>
          <w:tcPr>
            <w:tcW w:w="15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CA34B2"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Przedmiot realizacji</w:t>
            </w:r>
          </w:p>
          <w:p w14:paraId="2E549F8E" w14:textId="3FB01C66"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(wyszczególnić rodzaj dostaw)</w:t>
            </w:r>
          </w:p>
        </w:tc>
        <w:tc>
          <w:tcPr>
            <w:tcW w:w="106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79CD0B"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Wartość brutto</w:t>
            </w:r>
          </w:p>
          <w:p w14:paraId="7EBC239E"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 zł)</w:t>
            </w:r>
          </w:p>
        </w:tc>
      </w:tr>
      <w:tr w:rsidR="003F5C24" w:rsidRPr="00C83EAA" w14:paraId="26B6D3F6" w14:textId="77777777" w:rsidTr="008471B0">
        <w:trPr>
          <w:trHeight w:val="309"/>
        </w:trPr>
        <w:tc>
          <w:tcPr>
            <w:tcW w:w="3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DEDA48"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1</w:t>
            </w:r>
          </w:p>
        </w:tc>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68DF37"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2</w:t>
            </w:r>
          </w:p>
        </w:tc>
        <w:tc>
          <w:tcPr>
            <w:tcW w:w="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47F98E"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3</w:t>
            </w:r>
          </w:p>
        </w:tc>
        <w:tc>
          <w:tcPr>
            <w:tcW w:w="15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3D7562"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4</w:t>
            </w:r>
          </w:p>
        </w:tc>
        <w:tc>
          <w:tcPr>
            <w:tcW w:w="10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154D"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5</w:t>
            </w:r>
          </w:p>
        </w:tc>
      </w:tr>
      <w:tr w:rsidR="003F5C24" w:rsidRPr="00C83EAA" w14:paraId="01783636" w14:textId="77777777" w:rsidTr="008471B0">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4EEE458E" w14:textId="77777777" w:rsidR="003F5C24" w:rsidRPr="00A67010" w:rsidRDefault="003F5C24" w:rsidP="00021BA1">
            <w:pPr>
              <w:widowControl w:val="0"/>
              <w:spacing w:line="360" w:lineRule="auto"/>
              <w:ind w:firstLine="5"/>
              <w:jc w:val="left"/>
              <w:rPr>
                <w:rFonts w:ascii="Aptos" w:hAnsi="Aptos" w:cs="Calibri"/>
                <w:sz w:val="24"/>
              </w:rPr>
            </w:pPr>
            <w:r w:rsidRPr="00A67010">
              <w:rPr>
                <w:rFonts w:ascii="Aptos" w:hAnsi="Aptos" w:cs="Calibri"/>
                <w:sz w:val="24"/>
              </w:rPr>
              <w:t>1.</w:t>
            </w:r>
          </w:p>
        </w:tc>
        <w:tc>
          <w:tcPr>
            <w:tcW w:w="1129" w:type="pct"/>
            <w:tcBorders>
              <w:top w:val="single" w:sz="4" w:space="0" w:color="auto"/>
              <w:left w:val="single" w:sz="4" w:space="0" w:color="auto"/>
              <w:bottom w:val="single" w:sz="4" w:space="0" w:color="auto"/>
              <w:right w:val="single" w:sz="4" w:space="0" w:color="auto"/>
            </w:tcBorders>
            <w:vAlign w:val="center"/>
          </w:tcPr>
          <w:p w14:paraId="25EF337A" w14:textId="77777777" w:rsidR="003F5C24" w:rsidRPr="00A67010" w:rsidRDefault="003F5C24" w:rsidP="00021BA1">
            <w:pPr>
              <w:widowControl w:val="0"/>
              <w:spacing w:line="360" w:lineRule="auto"/>
              <w:jc w:val="left"/>
              <w:rPr>
                <w:rFonts w:ascii="Aptos" w:hAnsi="Aptos" w:cs="Calibri"/>
                <w:sz w:val="24"/>
              </w:rPr>
            </w:pPr>
          </w:p>
          <w:p w14:paraId="64968F75"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w:t>
            </w:r>
          </w:p>
          <w:p w14:paraId="7F0A67EC"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do ………………..</w:t>
            </w:r>
          </w:p>
          <w:p w14:paraId="4D41C291" w14:textId="77777777" w:rsidR="003F5C24" w:rsidRPr="00A67010" w:rsidRDefault="003F5C24" w:rsidP="00021BA1">
            <w:pPr>
              <w:widowControl w:val="0"/>
              <w:spacing w:line="360" w:lineRule="auto"/>
              <w:jc w:val="left"/>
              <w:rPr>
                <w:rFonts w:ascii="Aptos" w:hAnsi="Aptos" w:cs="Calibri"/>
                <w:i/>
                <w:sz w:val="24"/>
              </w:rPr>
            </w:pPr>
          </w:p>
          <w:p w14:paraId="6ED21C00"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(zgodnie z warunkiem udziału w postępowaniu)</w:t>
            </w:r>
          </w:p>
        </w:tc>
        <w:tc>
          <w:tcPr>
            <w:tcW w:w="934" w:type="pct"/>
            <w:tcBorders>
              <w:top w:val="single" w:sz="4" w:space="0" w:color="auto"/>
              <w:left w:val="single" w:sz="4" w:space="0" w:color="auto"/>
              <w:bottom w:val="single" w:sz="4" w:space="0" w:color="auto"/>
              <w:right w:val="single" w:sz="4" w:space="0" w:color="auto"/>
            </w:tcBorders>
            <w:vAlign w:val="center"/>
          </w:tcPr>
          <w:p w14:paraId="0D89185A" w14:textId="77777777" w:rsidR="003F5C24" w:rsidRPr="00A67010" w:rsidRDefault="003F5C24" w:rsidP="00021BA1">
            <w:pPr>
              <w:widowControl w:val="0"/>
              <w:spacing w:line="360" w:lineRule="auto"/>
              <w:jc w:val="left"/>
              <w:rPr>
                <w:rFonts w:ascii="Aptos" w:hAnsi="Aptos" w:cs="Calibri"/>
                <w:sz w:val="24"/>
              </w:rPr>
            </w:pPr>
          </w:p>
        </w:tc>
        <w:tc>
          <w:tcPr>
            <w:tcW w:w="1525" w:type="pct"/>
            <w:tcBorders>
              <w:top w:val="single" w:sz="4" w:space="0" w:color="auto"/>
              <w:left w:val="single" w:sz="4" w:space="0" w:color="auto"/>
              <w:bottom w:val="single" w:sz="4" w:space="0" w:color="auto"/>
              <w:right w:val="single" w:sz="4" w:space="0" w:color="auto"/>
            </w:tcBorders>
            <w:vAlign w:val="center"/>
          </w:tcPr>
          <w:p w14:paraId="5F77DAFB" w14:textId="77777777" w:rsidR="003F5C24" w:rsidRPr="00A67010" w:rsidRDefault="003F5C24" w:rsidP="00021BA1">
            <w:pPr>
              <w:widowControl w:val="0"/>
              <w:spacing w:line="360" w:lineRule="auto"/>
              <w:jc w:val="left"/>
              <w:rPr>
                <w:rFonts w:ascii="Aptos" w:hAnsi="Aptos" w:cs="Calibri"/>
                <w:sz w:val="24"/>
              </w:rPr>
            </w:pPr>
          </w:p>
        </w:tc>
        <w:tc>
          <w:tcPr>
            <w:tcW w:w="1069" w:type="pct"/>
            <w:tcBorders>
              <w:top w:val="single" w:sz="4" w:space="0" w:color="auto"/>
              <w:left w:val="single" w:sz="4" w:space="0" w:color="auto"/>
              <w:bottom w:val="single" w:sz="4" w:space="0" w:color="auto"/>
              <w:right w:val="single" w:sz="4" w:space="0" w:color="auto"/>
            </w:tcBorders>
            <w:vAlign w:val="center"/>
          </w:tcPr>
          <w:p w14:paraId="1418C86C" w14:textId="77777777" w:rsidR="003F5C24" w:rsidRPr="00A67010" w:rsidRDefault="003F5C24" w:rsidP="00021BA1">
            <w:pPr>
              <w:widowControl w:val="0"/>
              <w:spacing w:line="360" w:lineRule="auto"/>
              <w:jc w:val="left"/>
              <w:rPr>
                <w:rFonts w:ascii="Aptos" w:hAnsi="Aptos" w:cs="Calibri"/>
                <w:sz w:val="24"/>
              </w:rPr>
            </w:pPr>
          </w:p>
          <w:p w14:paraId="15CD86AB"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……………….zł brutto</w:t>
            </w:r>
          </w:p>
          <w:p w14:paraId="08B400C7" w14:textId="3A892039"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(zgodnie z warunkiem udziału w postępowaniu)</w:t>
            </w:r>
          </w:p>
          <w:p w14:paraId="7C8E7DAC" w14:textId="77777777" w:rsidR="003F5C24" w:rsidRPr="00A67010" w:rsidRDefault="003F5C24" w:rsidP="00021BA1">
            <w:pPr>
              <w:widowControl w:val="0"/>
              <w:spacing w:line="360" w:lineRule="auto"/>
              <w:jc w:val="left"/>
              <w:rPr>
                <w:rFonts w:ascii="Aptos" w:hAnsi="Aptos" w:cs="Calibri"/>
                <w:sz w:val="24"/>
              </w:rPr>
            </w:pPr>
          </w:p>
        </w:tc>
      </w:tr>
      <w:tr w:rsidR="003F5C24" w:rsidRPr="00C83EAA" w14:paraId="1774B9A7" w14:textId="77777777" w:rsidTr="008471B0">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7BC45981" w14:textId="77777777" w:rsidR="003F5C24" w:rsidRPr="00A67010" w:rsidRDefault="003F5C24" w:rsidP="00021BA1">
            <w:pPr>
              <w:widowControl w:val="0"/>
              <w:spacing w:line="360" w:lineRule="auto"/>
              <w:ind w:firstLine="5"/>
              <w:jc w:val="left"/>
              <w:rPr>
                <w:rFonts w:ascii="Aptos" w:hAnsi="Aptos" w:cs="Calibri"/>
                <w:sz w:val="24"/>
              </w:rPr>
            </w:pPr>
            <w:r w:rsidRPr="00A67010">
              <w:rPr>
                <w:rFonts w:ascii="Aptos" w:hAnsi="Aptos" w:cs="Calibri"/>
                <w:sz w:val="24"/>
              </w:rPr>
              <w:t>2.</w:t>
            </w:r>
          </w:p>
        </w:tc>
        <w:tc>
          <w:tcPr>
            <w:tcW w:w="1129" w:type="pct"/>
            <w:tcBorders>
              <w:top w:val="single" w:sz="4" w:space="0" w:color="auto"/>
              <w:left w:val="single" w:sz="4" w:space="0" w:color="auto"/>
              <w:bottom w:val="single" w:sz="4" w:space="0" w:color="auto"/>
              <w:right w:val="single" w:sz="4" w:space="0" w:color="auto"/>
            </w:tcBorders>
            <w:vAlign w:val="center"/>
          </w:tcPr>
          <w:p w14:paraId="36AAAA4B" w14:textId="77777777" w:rsidR="003F5C24" w:rsidRPr="00A67010" w:rsidRDefault="003F5C24" w:rsidP="00021BA1">
            <w:pPr>
              <w:widowControl w:val="0"/>
              <w:spacing w:line="360" w:lineRule="auto"/>
              <w:jc w:val="left"/>
              <w:rPr>
                <w:rFonts w:ascii="Aptos" w:hAnsi="Aptos" w:cs="Calibri"/>
                <w:sz w:val="24"/>
              </w:rPr>
            </w:pPr>
          </w:p>
          <w:p w14:paraId="4C53CB00"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w:t>
            </w:r>
          </w:p>
          <w:p w14:paraId="459F8AFA"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do ………………..</w:t>
            </w:r>
          </w:p>
          <w:p w14:paraId="14A379B5" w14:textId="77777777" w:rsidR="003F5C24" w:rsidRPr="00A67010" w:rsidRDefault="003F5C24" w:rsidP="00021BA1">
            <w:pPr>
              <w:widowControl w:val="0"/>
              <w:spacing w:line="360" w:lineRule="auto"/>
              <w:jc w:val="left"/>
              <w:rPr>
                <w:rFonts w:ascii="Aptos" w:hAnsi="Aptos" w:cs="Calibri"/>
                <w:i/>
                <w:sz w:val="24"/>
              </w:rPr>
            </w:pPr>
          </w:p>
          <w:p w14:paraId="5E80C2E8"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i/>
                <w:sz w:val="24"/>
              </w:rPr>
              <w:lastRenderedPageBreak/>
              <w:t>(zgodnie z warunkiem udziału w postępowaniu)</w:t>
            </w:r>
          </w:p>
        </w:tc>
        <w:tc>
          <w:tcPr>
            <w:tcW w:w="934" w:type="pct"/>
            <w:tcBorders>
              <w:top w:val="single" w:sz="4" w:space="0" w:color="auto"/>
              <w:left w:val="single" w:sz="4" w:space="0" w:color="auto"/>
              <w:bottom w:val="single" w:sz="4" w:space="0" w:color="auto"/>
              <w:right w:val="single" w:sz="4" w:space="0" w:color="auto"/>
            </w:tcBorders>
            <w:vAlign w:val="center"/>
          </w:tcPr>
          <w:p w14:paraId="0CC23A4B" w14:textId="77777777" w:rsidR="003F5C24" w:rsidRPr="00A67010" w:rsidRDefault="003F5C24" w:rsidP="00021BA1">
            <w:pPr>
              <w:widowControl w:val="0"/>
              <w:spacing w:line="360" w:lineRule="auto"/>
              <w:jc w:val="left"/>
              <w:rPr>
                <w:rFonts w:ascii="Aptos" w:hAnsi="Aptos" w:cs="Calibri"/>
                <w:sz w:val="24"/>
              </w:rPr>
            </w:pPr>
          </w:p>
        </w:tc>
        <w:tc>
          <w:tcPr>
            <w:tcW w:w="1525" w:type="pct"/>
            <w:tcBorders>
              <w:top w:val="single" w:sz="4" w:space="0" w:color="auto"/>
              <w:left w:val="single" w:sz="4" w:space="0" w:color="auto"/>
              <w:bottom w:val="single" w:sz="4" w:space="0" w:color="auto"/>
              <w:right w:val="single" w:sz="4" w:space="0" w:color="auto"/>
            </w:tcBorders>
            <w:vAlign w:val="center"/>
          </w:tcPr>
          <w:p w14:paraId="1242F3F7" w14:textId="77777777" w:rsidR="003F5C24" w:rsidRPr="00A67010" w:rsidRDefault="003F5C24" w:rsidP="00021BA1">
            <w:pPr>
              <w:widowControl w:val="0"/>
              <w:spacing w:line="360" w:lineRule="auto"/>
              <w:jc w:val="left"/>
              <w:rPr>
                <w:rFonts w:ascii="Aptos" w:hAnsi="Aptos" w:cs="Calibri"/>
                <w:sz w:val="24"/>
              </w:rPr>
            </w:pPr>
          </w:p>
        </w:tc>
        <w:tc>
          <w:tcPr>
            <w:tcW w:w="1069" w:type="pct"/>
            <w:tcBorders>
              <w:top w:val="single" w:sz="4" w:space="0" w:color="auto"/>
              <w:left w:val="single" w:sz="4" w:space="0" w:color="auto"/>
              <w:bottom w:val="single" w:sz="4" w:space="0" w:color="auto"/>
              <w:right w:val="single" w:sz="4" w:space="0" w:color="auto"/>
            </w:tcBorders>
            <w:vAlign w:val="center"/>
          </w:tcPr>
          <w:p w14:paraId="2D95FE5C" w14:textId="77777777" w:rsidR="003F5C24" w:rsidRPr="00A67010" w:rsidRDefault="003F5C24" w:rsidP="00021BA1">
            <w:pPr>
              <w:widowControl w:val="0"/>
              <w:spacing w:line="360" w:lineRule="auto"/>
              <w:jc w:val="left"/>
              <w:rPr>
                <w:rFonts w:ascii="Aptos" w:hAnsi="Aptos" w:cs="Calibri"/>
                <w:sz w:val="24"/>
              </w:rPr>
            </w:pPr>
          </w:p>
          <w:p w14:paraId="6E4BC8AA"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……………….zł brutto</w:t>
            </w:r>
          </w:p>
          <w:p w14:paraId="70FC3B1D" w14:textId="3D5A2407" w:rsidR="003F5C24" w:rsidRPr="00A67010" w:rsidRDefault="003F5C24" w:rsidP="00021BA1">
            <w:pPr>
              <w:widowControl w:val="0"/>
              <w:spacing w:line="360" w:lineRule="auto"/>
              <w:jc w:val="left"/>
              <w:rPr>
                <w:rFonts w:ascii="Aptos" w:hAnsi="Aptos" w:cs="Calibri"/>
                <w:sz w:val="24"/>
              </w:rPr>
            </w:pPr>
            <w:r w:rsidRPr="00A67010">
              <w:rPr>
                <w:rFonts w:ascii="Aptos" w:hAnsi="Aptos" w:cs="Calibri"/>
                <w:i/>
                <w:sz w:val="24"/>
              </w:rPr>
              <w:t xml:space="preserve">(zgodnie z </w:t>
            </w:r>
            <w:r w:rsidRPr="00A67010">
              <w:rPr>
                <w:rFonts w:ascii="Aptos" w:hAnsi="Aptos" w:cs="Calibri"/>
                <w:i/>
                <w:sz w:val="24"/>
              </w:rPr>
              <w:lastRenderedPageBreak/>
              <w:t>warunkiem udziału w postępowaniu</w:t>
            </w:r>
            <w:r w:rsidR="0010440F" w:rsidRPr="00A67010">
              <w:rPr>
                <w:rFonts w:ascii="Aptos" w:hAnsi="Aptos" w:cs="Calibri"/>
                <w:i/>
                <w:sz w:val="24"/>
              </w:rPr>
              <w:t>)</w:t>
            </w:r>
          </w:p>
        </w:tc>
      </w:tr>
    </w:tbl>
    <w:p w14:paraId="740307B8" w14:textId="0E742000"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lastRenderedPageBreak/>
        <w:t>Wykonawca zobowiązany jest załączyć dowody, że wymienione w wykazie dostawy zostały wykonane</w:t>
      </w:r>
      <w:r w:rsidR="006C0EA7" w:rsidRPr="00A67010">
        <w:rPr>
          <w:rFonts w:ascii="Aptos" w:hAnsi="Aptos" w:cs="Calibri"/>
          <w:sz w:val="24"/>
        </w:rPr>
        <w:t xml:space="preserve"> </w:t>
      </w:r>
      <w:r w:rsidRPr="00A67010">
        <w:rPr>
          <w:rFonts w:ascii="Aptos" w:hAnsi="Aptos" w:cs="Calibri"/>
          <w:sz w:val="24"/>
        </w:rPr>
        <w:t>należycie.</w:t>
      </w:r>
    </w:p>
    <w:p w14:paraId="334C05B2" w14:textId="77777777" w:rsidR="003F5C24" w:rsidRPr="00A67010" w:rsidRDefault="003F5C24" w:rsidP="00021BA1">
      <w:pPr>
        <w:widowControl w:val="0"/>
        <w:spacing w:line="360" w:lineRule="auto"/>
        <w:jc w:val="left"/>
        <w:rPr>
          <w:rFonts w:ascii="Aptos" w:hAnsi="Aptos" w:cs="Calibri"/>
          <w:sz w:val="24"/>
        </w:rPr>
      </w:pPr>
    </w:p>
    <w:tbl>
      <w:tblPr>
        <w:tblW w:w="5000" w:type="pct"/>
        <w:jc w:val="center"/>
        <w:tblLook w:val="01E0" w:firstRow="1" w:lastRow="1" w:firstColumn="1" w:lastColumn="1" w:noHBand="0" w:noVBand="0"/>
      </w:tblPr>
      <w:tblGrid>
        <w:gridCol w:w="2654"/>
        <w:gridCol w:w="6417"/>
      </w:tblGrid>
      <w:tr w:rsidR="003F5C24" w:rsidRPr="00C83EAA" w14:paraId="2576E00E" w14:textId="77777777" w:rsidTr="008471B0">
        <w:trPr>
          <w:jc w:val="center"/>
        </w:trPr>
        <w:tc>
          <w:tcPr>
            <w:tcW w:w="1814" w:type="pct"/>
            <w:vAlign w:val="center"/>
          </w:tcPr>
          <w:p w14:paraId="765C5192"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t>
            </w:r>
          </w:p>
        </w:tc>
        <w:tc>
          <w:tcPr>
            <w:tcW w:w="3186" w:type="pct"/>
            <w:vAlign w:val="center"/>
          </w:tcPr>
          <w:p w14:paraId="4EB233B7"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t>
            </w:r>
          </w:p>
        </w:tc>
      </w:tr>
      <w:tr w:rsidR="003F5C24" w:rsidRPr="00C83EAA" w14:paraId="2D03A0E5" w14:textId="77777777" w:rsidTr="008471B0">
        <w:trPr>
          <w:jc w:val="center"/>
        </w:trPr>
        <w:tc>
          <w:tcPr>
            <w:tcW w:w="1814" w:type="pct"/>
            <w:vAlign w:val="center"/>
          </w:tcPr>
          <w:p w14:paraId="5C7E3421"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Miejscowość / Data</w:t>
            </w:r>
          </w:p>
        </w:tc>
        <w:tc>
          <w:tcPr>
            <w:tcW w:w="3186" w:type="pct"/>
            <w:vAlign w:val="center"/>
          </w:tcPr>
          <w:p w14:paraId="70A2B4EB" w14:textId="77777777" w:rsidR="003F5C24" w:rsidRPr="00A67010" w:rsidRDefault="003F5C24" w:rsidP="00021BA1">
            <w:pPr>
              <w:widowControl w:val="0"/>
              <w:spacing w:line="360" w:lineRule="auto"/>
              <w:jc w:val="left"/>
              <w:rPr>
                <w:rFonts w:ascii="Aptos" w:hAnsi="Aptos" w:cs="Calibri"/>
                <w:sz w:val="24"/>
              </w:rPr>
            </w:pPr>
            <w:r w:rsidRPr="00A67010">
              <w:rPr>
                <w:rFonts w:ascii="Aptos" w:eastAsia="Arial Unicode MS" w:hAnsi="Aptos" w:cs="Arial"/>
                <w:sz w:val="24"/>
              </w:rPr>
              <w:t>Podpis(y) osoby(osób) upoważnionej(</w:t>
            </w:r>
            <w:proofErr w:type="spellStart"/>
            <w:r w:rsidRPr="00A67010">
              <w:rPr>
                <w:rFonts w:ascii="Aptos" w:eastAsia="Arial Unicode MS" w:hAnsi="Aptos" w:cs="Arial"/>
                <w:sz w:val="24"/>
              </w:rPr>
              <w:t>ych</w:t>
            </w:r>
            <w:proofErr w:type="spellEnd"/>
            <w:r w:rsidRPr="00A67010">
              <w:rPr>
                <w:rFonts w:ascii="Aptos" w:eastAsia="Arial Unicode MS" w:hAnsi="Aptos" w:cs="Arial"/>
                <w:sz w:val="24"/>
              </w:rPr>
              <w:t>) do reprezentowania Wykonawcy(ów)</w:t>
            </w:r>
          </w:p>
        </w:tc>
      </w:tr>
    </w:tbl>
    <w:p w14:paraId="7F403F0A" w14:textId="77777777" w:rsidR="003F5C24" w:rsidRPr="00A67010" w:rsidRDefault="003F5C24" w:rsidP="00021BA1">
      <w:pPr>
        <w:spacing w:line="360" w:lineRule="auto"/>
        <w:jc w:val="left"/>
        <w:rPr>
          <w:rFonts w:ascii="Aptos" w:hAnsi="Aptos" w:cstheme="minorHAnsi"/>
          <w:sz w:val="24"/>
        </w:rPr>
      </w:pPr>
    </w:p>
    <w:p w14:paraId="50A5B0A0" w14:textId="02C572BC" w:rsidR="00C83EAA" w:rsidRPr="00A67010" w:rsidRDefault="00C83EAA" w:rsidP="00021BA1">
      <w:pPr>
        <w:spacing w:line="360" w:lineRule="auto"/>
        <w:jc w:val="left"/>
        <w:rPr>
          <w:rFonts w:ascii="Aptos" w:hAnsi="Aptos" w:cstheme="minorHAnsi"/>
          <w:sz w:val="24"/>
        </w:rPr>
      </w:pPr>
    </w:p>
    <w:p w14:paraId="6BCF4833" w14:textId="270A878B" w:rsidR="001C0275" w:rsidRPr="00A67010" w:rsidRDefault="001C0275" w:rsidP="00021BA1">
      <w:pPr>
        <w:spacing w:line="360" w:lineRule="auto"/>
        <w:jc w:val="left"/>
        <w:rPr>
          <w:rFonts w:ascii="Aptos" w:hAnsi="Aptos" w:cstheme="minorHAnsi"/>
          <w:sz w:val="24"/>
        </w:rPr>
      </w:pPr>
    </w:p>
    <w:p w14:paraId="59FE9D03" w14:textId="4CE7EFD5" w:rsidR="001C0275" w:rsidRPr="00A67010" w:rsidRDefault="001C0275" w:rsidP="00021BA1">
      <w:pPr>
        <w:spacing w:line="360" w:lineRule="auto"/>
        <w:jc w:val="left"/>
        <w:rPr>
          <w:rFonts w:ascii="Aptos" w:hAnsi="Aptos" w:cstheme="minorHAnsi"/>
          <w:sz w:val="24"/>
        </w:rPr>
      </w:pPr>
    </w:p>
    <w:p w14:paraId="78E8AEEB" w14:textId="054D1168" w:rsidR="001C0275" w:rsidRPr="00A67010" w:rsidRDefault="001C0275" w:rsidP="00021BA1">
      <w:pPr>
        <w:spacing w:line="360" w:lineRule="auto"/>
        <w:jc w:val="left"/>
        <w:rPr>
          <w:rFonts w:ascii="Aptos" w:hAnsi="Aptos" w:cstheme="minorHAnsi"/>
          <w:sz w:val="24"/>
        </w:rPr>
      </w:pPr>
    </w:p>
    <w:p w14:paraId="78A16552" w14:textId="2496C308" w:rsidR="001C0275" w:rsidRPr="00A67010" w:rsidRDefault="001C0275" w:rsidP="00021BA1">
      <w:pPr>
        <w:spacing w:line="360" w:lineRule="auto"/>
        <w:jc w:val="left"/>
        <w:rPr>
          <w:rFonts w:ascii="Aptos" w:hAnsi="Aptos" w:cstheme="minorHAnsi"/>
          <w:sz w:val="24"/>
        </w:rPr>
      </w:pPr>
    </w:p>
    <w:p w14:paraId="46C4D822" w14:textId="77777777" w:rsidR="00155080" w:rsidRPr="00A67010" w:rsidRDefault="00155080" w:rsidP="00021BA1">
      <w:pPr>
        <w:spacing w:line="360" w:lineRule="auto"/>
        <w:jc w:val="left"/>
        <w:rPr>
          <w:rFonts w:ascii="Aptos" w:hAnsi="Aptos" w:cstheme="minorHAnsi"/>
          <w:sz w:val="24"/>
        </w:rPr>
      </w:pPr>
    </w:p>
    <w:p w14:paraId="4824F2C6"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0A423CE4"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6D1AD19F"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62DD7CE1"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2F292077"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7A67F04C" w14:textId="03248B10" w:rsidR="00071C97" w:rsidRPr="00A67010" w:rsidRDefault="00071C97" w:rsidP="00021BA1">
      <w:pPr>
        <w:spacing w:line="360" w:lineRule="auto"/>
        <w:jc w:val="left"/>
        <w:rPr>
          <w:rFonts w:ascii="Aptos" w:hAnsi="Aptos" w:cstheme="minorHAnsi"/>
          <w:sz w:val="24"/>
        </w:rPr>
      </w:pPr>
    </w:p>
    <w:p w14:paraId="488B4CDE" w14:textId="77777777" w:rsidR="00AA5828" w:rsidRPr="00A67010" w:rsidRDefault="00AA5828" w:rsidP="00021BA1">
      <w:pPr>
        <w:spacing w:line="360" w:lineRule="auto"/>
        <w:jc w:val="left"/>
        <w:rPr>
          <w:rFonts w:ascii="Aptos" w:hAnsi="Aptos" w:cstheme="minorHAnsi"/>
          <w:sz w:val="24"/>
        </w:rPr>
        <w:sectPr w:rsidR="00AA5828" w:rsidRPr="00A67010" w:rsidSect="005A55D2">
          <w:headerReference w:type="even" r:id="rId15"/>
          <w:footerReference w:type="even" r:id="rId16"/>
          <w:footerReference w:type="default" r:id="rId17"/>
          <w:pgSz w:w="11907" w:h="16840" w:code="9"/>
          <w:pgMar w:top="1418" w:right="1418" w:bottom="1418" w:left="1418" w:header="794" w:footer="737" w:gutter="0"/>
          <w:pgNumType w:start="57"/>
          <w:cols w:space="708"/>
          <w:noEndnote/>
          <w:docGrid w:linePitch="326"/>
        </w:sectPr>
      </w:pPr>
    </w:p>
    <w:p w14:paraId="039AE5EE" w14:textId="10A2FE1A" w:rsidR="00AA5828" w:rsidRPr="00A67010" w:rsidRDefault="00AA5828" w:rsidP="00021BA1">
      <w:pPr>
        <w:widowControl w:val="0"/>
        <w:suppressAutoHyphens/>
        <w:spacing w:line="360" w:lineRule="auto"/>
        <w:jc w:val="left"/>
        <w:rPr>
          <w:rFonts w:ascii="Aptos" w:hAnsi="Aptos" w:cs="Calibri"/>
          <w:sz w:val="24"/>
        </w:rPr>
      </w:pPr>
      <w:r w:rsidRPr="00A67010">
        <w:rPr>
          <w:rFonts w:ascii="Aptos" w:hAnsi="Aptos" w:cs="Calibri"/>
          <w:sz w:val="24"/>
        </w:rPr>
        <w:lastRenderedPageBreak/>
        <w:t xml:space="preserve">Załącznik nr </w:t>
      </w:r>
      <w:r w:rsidR="001C61C2" w:rsidRPr="00A67010">
        <w:rPr>
          <w:rFonts w:ascii="Aptos" w:hAnsi="Aptos" w:cs="Calibri"/>
          <w:sz w:val="24"/>
        </w:rPr>
        <w:t>5</w:t>
      </w:r>
      <w:r w:rsidRPr="00A67010">
        <w:rPr>
          <w:rFonts w:ascii="Aptos" w:hAnsi="Aptos" w:cs="Calibri"/>
          <w:sz w:val="24"/>
        </w:rPr>
        <w:t xml:space="preserve"> do Formularza oferty </w:t>
      </w:r>
    </w:p>
    <w:p w14:paraId="68739DC5" w14:textId="5AF79A18" w:rsidR="00AA5828" w:rsidRPr="00A67010" w:rsidRDefault="00AA5828" w:rsidP="00021BA1">
      <w:pPr>
        <w:widowControl w:val="0"/>
        <w:suppressAutoHyphens/>
        <w:spacing w:line="360" w:lineRule="auto"/>
        <w:jc w:val="left"/>
        <w:rPr>
          <w:rFonts w:ascii="Aptos" w:hAnsi="Aptos" w:cs="Calibri"/>
          <w:sz w:val="24"/>
        </w:rPr>
      </w:pPr>
      <w:r w:rsidRPr="00A67010">
        <w:rPr>
          <w:rFonts w:ascii="Aptos" w:hAnsi="Aptos" w:cs="Calibri"/>
          <w:sz w:val="24"/>
        </w:rPr>
        <w:t>COI-ZAK.262.</w:t>
      </w:r>
      <w:r w:rsidR="002E4F24" w:rsidRPr="00A67010">
        <w:rPr>
          <w:rFonts w:ascii="Aptos" w:hAnsi="Aptos" w:cs="Calibri"/>
          <w:sz w:val="24"/>
        </w:rPr>
        <w:t>71</w:t>
      </w:r>
      <w:r w:rsidR="005C6745" w:rsidRPr="00A67010">
        <w:rPr>
          <w:rFonts w:ascii="Aptos" w:hAnsi="Aptos" w:cs="Calibri"/>
          <w:sz w:val="24"/>
        </w:rPr>
        <w:t>.202</w:t>
      </w:r>
      <w:r w:rsidR="002E4F24" w:rsidRPr="00A67010">
        <w:rPr>
          <w:rFonts w:ascii="Aptos" w:hAnsi="Aptos" w:cs="Calibri"/>
          <w:sz w:val="24"/>
        </w:rPr>
        <w:t>5</w:t>
      </w:r>
      <w:r w:rsidRPr="00A67010">
        <w:rPr>
          <w:rFonts w:ascii="Aptos" w:hAnsi="Aptos" w:cs="Calibri"/>
          <w:sz w:val="24"/>
        </w:rPr>
        <w:t xml:space="preserve"> – wzór oświadczenia</w:t>
      </w:r>
      <w:r w:rsidRPr="00A67010">
        <w:rPr>
          <w:rStyle w:val="Odwoanieprzypisudolnego"/>
          <w:rFonts w:ascii="Aptos" w:hAnsi="Aptos" w:cs="Calibri"/>
          <w:sz w:val="24"/>
        </w:rPr>
        <w:footnoteReference w:id="21"/>
      </w:r>
    </w:p>
    <w:p w14:paraId="69B88E2D" w14:textId="77777777" w:rsidR="000A7059" w:rsidRPr="00A67010" w:rsidRDefault="000A7059" w:rsidP="00021BA1">
      <w:pPr>
        <w:spacing w:line="360" w:lineRule="auto"/>
        <w:jc w:val="left"/>
        <w:rPr>
          <w:rFonts w:ascii="Aptos" w:hAnsi="Aptos" w:cstheme="minorHAnsi"/>
          <w:sz w:val="24"/>
        </w:rPr>
      </w:pPr>
    </w:p>
    <w:p w14:paraId="3783605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Wykonawca:</w:t>
      </w:r>
    </w:p>
    <w:p w14:paraId="4614B4A3" w14:textId="77777777"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2362BDCA"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(pełna nazwa/firma, adres,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p>
    <w:p w14:paraId="1E17A96E" w14:textId="77777777" w:rsidR="000A7059" w:rsidRPr="00A67010" w:rsidRDefault="000A7059" w:rsidP="00021BA1">
      <w:pPr>
        <w:spacing w:line="360" w:lineRule="auto"/>
        <w:jc w:val="left"/>
        <w:rPr>
          <w:rFonts w:ascii="Aptos" w:hAnsi="Aptos" w:cstheme="minorHAnsi"/>
          <w:sz w:val="24"/>
          <w:u w:val="single"/>
        </w:rPr>
      </w:pPr>
      <w:r w:rsidRPr="00A67010">
        <w:rPr>
          <w:rFonts w:ascii="Aptos" w:hAnsi="Aptos" w:cstheme="minorHAnsi"/>
          <w:sz w:val="24"/>
          <w:u w:val="single"/>
        </w:rPr>
        <w:t>reprezentowany przez:</w:t>
      </w:r>
    </w:p>
    <w:p w14:paraId="0CCB9989" w14:textId="77777777"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9CDD590"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(imię, nazwisko, stanowisko/podstawa do reprezentacji)</w:t>
      </w:r>
    </w:p>
    <w:p w14:paraId="6886E960" w14:textId="77777777" w:rsidR="000A7059" w:rsidRPr="00A67010" w:rsidRDefault="000A7059" w:rsidP="00021BA1">
      <w:pPr>
        <w:spacing w:line="360" w:lineRule="auto"/>
        <w:jc w:val="left"/>
        <w:rPr>
          <w:rFonts w:ascii="Aptos" w:hAnsi="Aptos" w:cstheme="minorHAnsi"/>
          <w:sz w:val="24"/>
        </w:rPr>
      </w:pPr>
    </w:p>
    <w:p w14:paraId="1AB3EFA7" w14:textId="77777777" w:rsidR="000A7059" w:rsidRPr="00A67010" w:rsidRDefault="000A7059" w:rsidP="00021BA1">
      <w:pPr>
        <w:spacing w:line="360" w:lineRule="auto"/>
        <w:jc w:val="left"/>
        <w:rPr>
          <w:rFonts w:ascii="Aptos" w:hAnsi="Aptos" w:cstheme="minorHAnsi"/>
          <w:sz w:val="24"/>
        </w:rPr>
      </w:pPr>
    </w:p>
    <w:p w14:paraId="03FDA31A"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 xml:space="preserve">Oświadczenia wykonawcy/wykonawcy wspólnie ubiegającego się o udzielenie zamówienia </w:t>
      </w:r>
    </w:p>
    <w:p w14:paraId="3466D039" w14:textId="28D9AEFD" w:rsidR="000A7059" w:rsidRPr="00A67010" w:rsidRDefault="00A67010" w:rsidP="00021BA1">
      <w:pPr>
        <w:spacing w:before="120" w:line="360" w:lineRule="auto"/>
        <w:jc w:val="left"/>
        <w:rPr>
          <w:rFonts w:ascii="Aptos" w:hAnsi="Aptos" w:cstheme="minorHAnsi"/>
          <w:caps/>
          <w:sz w:val="24"/>
        </w:rPr>
      </w:pPr>
      <w:r w:rsidRPr="00A67010">
        <w:rPr>
          <w:rFonts w:ascii="Aptos" w:hAnsi="Aptos" w:cstheme="minorHAnsi"/>
          <w:sz w:val="24"/>
        </w:rPr>
        <w:t>dotyczące przesłanek wykluczenia z art. 5k rozporządzenia 833/2014 oraz art. 7 ust.</w:t>
      </w:r>
      <w:r w:rsidR="000A7059" w:rsidRPr="00A67010">
        <w:rPr>
          <w:rFonts w:ascii="Aptos" w:hAnsi="Aptos" w:cstheme="minorHAnsi"/>
          <w:sz w:val="24"/>
        </w:rPr>
        <w:t xml:space="preserve"> 1 </w:t>
      </w:r>
      <w:r w:rsidRPr="00A67010">
        <w:rPr>
          <w:rFonts w:ascii="Aptos" w:hAnsi="Aptos" w:cstheme="minorHAnsi"/>
          <w:sz w:val="24"/>
        </w:rPr>
        <w:t>ustawy</w:t>
      </w:r>
      <w:r w:rsidR="000A7059" w:rsidRPr="00A67010">
        <w:rPr>
          <w:rFonts w:ascii="Aptos" w:hAnsi="Aptos" w:cstheme="minorHAnsi"/>
          <w:sz w:val="24"/>
        </w:rPr>
        <w:t xml:space="preserve"> o szczególnych rozwiązaniach w zakresie przeciwdziałania wspieraniu agresji na </w:t>
      </w:r>
      <w:proofErr w:type="spellStart"/>
      <w:r w:rsidRPr="00A67010">
        <w:rPr>
          <w:rFonts w:ascii="Aptos" w:hAnsi="Aptos" w:cstheme="minorHAnsi"/>
          <w:sz w:val="24"/>
        </w:rPr>
        <w:t>ukrainę</w:t>
      </w:r>
      <w:proofErr w:type="spellEnd"/>
      <w:r w:rsidR="000A7059" w:rsidRPr="00A67010">
        <w:rPr>
          <w:rFonts w:ascii="Aptos" w:hAnsi="Aptos" w:cstheme="minorHAnsi"/>
          <w:sz w:val="24"/>
        </w:rPr>
        <w:t xml:space="preserve"> oraz służących ochronie bezpieczeństwa narodowego</w:t>
      </w:r>
    </w:p>
    <w:p w14:paraId="674EE1E3" w14:textId="77777777" w:rsidR="000A7059" w:rsidRPr="00A67010" w:rsidRDefault="000A7059" w:rsidP="00021BA1">
      <w:pPr>
        <w:spacing w:before="120" w:line="360" w:lineRule="auto"/>
        <w:jc w:val="left"/>
        <w:rPr>
          <w:rFonts w:ascii="Aptos" w:hAnsi="Aptos" w:cstheme="minorHAnsi"/>
          <w:sz w:val="24"/>
          <w:u w:val="single"/>
        </w:rPr>
      </w:pPr>
      <w:r w:rsidRPr="00A67010">
        <w:rPr>
          <w:rFonts w:ascii="Aptos" w:hAnsi="Aptos" w:cstheme="minorHAnsi"/>
          <w:sz w:val="24"/>
        </w:rPr>
        <w:t xml:space="preserve">składane na podstawie art. 125 ust. 1 ustawy </w:t>
      </w:r>
      <w:proofErr w:type="spellStart"/>
      <w:r w:rsidRPr="00A67010">
        <w:rPr>
          <w:rFonts w:ascii="Aptos" w:hAnsi="Aptos" w:cstheme="minorHAnsi"/>
          <w:sz w:val="24"/>
        </w:rPr>
        <w:t>Pzp</w:t>
      </w:r>
      <w:proofErr w:type="spellEnd"/>
    </w:p>
    <w:p w14:paraId="583CB0BB" w14:textId="57FAF732" w:rsidR="000A7059" w:rsidRPr="00A67010" w:rsidRDefault="000A7059" w:rsidP="00021BA1">
      <w:pPr>
        <w:spacing w:before="240" w:line="360" w:lineRule="auto"/>
        <w:ind w:firstLine="709"/>
        <w:jc w:val="left"/>
        <w:rPr>
          <w:rFonts w:ascii="Aptos" w:hAnsi="Aptos" w:cstheme="minorHAnsi"/>
          <w:sz w:val="24"/>
        </w:rPr>
      </w:pPr>
      <w:r w:rsidRPr="00A67010">
        <w:rPr>
          <w:rFonts w:ascii="Aptos" w:hAnsi="Aptos" w:cstheme="minorHAnsi"/>
          <w:sz w:val="24"/>
        </w:rPr>
        <w:t>Na potrzeby postępowania o udzielenie zamówienia publicznego pn. Umowa ramowa na dostawę oprogramowania antywirusowego</w:t>
      </w:r>
      <w:r w:rsidR="006F06AA" w:rsidRPr="00A67010">
        <w:rPr>
          <w:rFonts w:ascii="Aptos" w:hAnsi="Aptos" w:cstheme="minorHAnsi"/>
          <w:sz w:val="24"/>
        </w:rPr>
        <w:t xml:space="preserve">, </w:t>
      </w:r>
      <w:r w:rsidRPr="00A67010">
        <w:rPr>
          <w:rFonts w:ascii="Aptos" w:hAnsi="Aptos" w:cstheme="minorHAnsi"/>
          <w:sz w:val="24"/>
        </w:rPr>
        <w:t>nr referencyjny: COI-ZAK.262.71.2025,</w:t>
      </w:r>
      <w:r w:rsidRPr="00A67010">
        <w:rPr>
          <w:rFonts w:ascii="Aptos" w:hAnsi="Aptos" w:cstheme="minorHAnsi"/>
          <w:i/>
          <w:sz w:val="24"/>
        </w:rPr>
        <w:t xml:space="preserve"> </w:t>
      </w:r>
      <w:r w:rsidRPr="00A67010">
        <w:rPr>
          <w:rFonts w:ascii="Aptos" w:hAnsi="Aptos" w:cstheme="minorHAnsi"/>
          <w:sz w:val="24"/>
        </w:rPr>
        <w:t>prowadzonego przez Centralny Ośrodek Informatyki</w:t>
      </w:r>
      <w:r w:rsidRPr="00A67010">
        <w:rPr>
          <w:rFonts w:ascii="Aptos" w:hAnsi="Aptos" w:cstheme="minorHAnsi"/>
          <w:i/>
          <w:sz w:val="24"/>
        </w:rPr>
        <w:t xml:space="preserve">, </w:t>
      </w:r>
      <w:r w:rsidRPr="00A67010">
        <w:rPr>
          <w:rFonts w:ascii="Aptos" w:hAnsi="Aptos" w:cstheme="minorHAnsi"/>
          <w:sz w:val="24"/>
        </w:rPr>
        <w:t>oświadczam, co następuje:</w:t>
      </w:r>
    </w:p>
    <w:p w14:paraId="2B54EC06" w14:textId="77777777" w:rsidR="000A7059" w:rsidRPr="00A67010" w:rsidRDefault="000A7059" w:rsidP="00021BA1">
      <w:pPr>
        <w:shd w:val="clear" w:color="auto" w:fill="BFBFBF" w:themeFill="background1" w:themeFillShade="BF"/>
        <w:spacing w:before="360" w:line="360" w:lineRule="auto"/>
        <w:jc w:val="left"/>
        <w:rPr>
          <w:rFonts w:ascii="Aptos" w:hAnsi="Aptos" w:cstheme="minorHAnsi"/>
          <w:sz w:val="24"/>
        </w:rPr>
      </w:pPr>
      <w:r w:rsidRPr="00A67010">
        <w:rPr>
          <w:rFonts w:ascii="Aptos" w:hAnsi="Aptos" w:cstheme="minorHAnsi"/>
          <w:sz w:val="24"/>
        </w:rPr>
        <w:t>OŚWIADCZENIA DOTYCZĄCE WYKONAWCY:</w:t>
      </w:r>
    </w:p>
    <w:p w14:paraId="73EF5FD8" w14:textId="77777777" w:rsidR="000A7059" w:rsidRPr="00A67010" w:rsidRDefault="000A7059" w:rsidP="00021BA1">
      <w:pPr>
        <w:numPr>
          <w:ilvl w:val="0"/>
          <w:numId w:val="32"/>
        </w:numPr>
        <w:spacing w:before="360" w:line="360" w:lineRule="auto"/>
        <w:contextualSpacing/>
        <w:jc w:val="left"/>
        <w:rPr>
          <w:rFonts w:ascii="Aptos" w:hAnsi="Aptos" w:cstheme="minorHAnsi"/>
          <w:sz w:val="24"/>
          <w:lang w:val="x-none" w:eastAsia="x-none"/>
        </w:rPr>
      </w:pPr>
      <w:r w:rsidRPr="00A67010">
        <w:rPr>
          <w:rFonts w:ascii="Aptos" w:hAnsi="Aptos" w:cstheme="minorHAnsi"/>
          <w:sz w:val="24"/>
          <w:lang w:val="x-none" w:eastAsia="x-none"/>
        </w:rPr>
        <w:lastRenderedPageBreak/>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z </w:t>
      </w:r>
      <w:proofErr w:type="spellStart"/>
      <w:r w:rsidRPr="00A67010">
        <w:rPr>
          <w:rFonts w:ascii="Aptos" w:hAnsi="Aptos" w:cstheme="minorHAnsi"/>
          <w:sz w:val="24"/>
          <w:lang w:val="x-none" w:eastAsia="x-none"/>
        </w:rPr>
        <w:t>późn</w:t>
      </w:r>
      <w:proofErr w:type="spellEnd"/>
      <w:r w:rsidRPr="00A67010">
        <w:rPr>
          <w:rFonts w:ascii="Aptos" w:hAnsi="Aptos" w:cstheme="minorHAnsi"/>
          <w:sz w:val="24"/>
          <w:lang w:val="x-none" w:eastAsia="x-none"/>
        </w:rPr>
        <w:t>. zm.),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67010">
        <w:rPr>
          <w:rFonts w:ascii="Aptos" w:hAnsi="Aptos" w:cstheme="minorHAnsi"/>
          <w:sz w:val="24"/>
          <w:vertAlign w:val="superscript"/>
          <w:lang w:val="x-none" w:eastAsia="x-none"/>
        </w:rPr>
        <w:footnoteReference w:id="22"/>
      </w:r>
    </w:p>
    <w:p w14:paraId="413CCE1D" w14:textId="77777777" w:rsidR="000A7059" w:rsidRPr="00A67010" w:rsidRDefault="000A7059" w:rsidP="00021BA1">
      <w:pPr>
        <w:numPr>
          <w:ilvl w:val="0"/>
          <w:numId w:val="32"/>
        </w:numPr>
        <w:spacing w:line="360" w:lineRule="auto"/>
        <w:jc w:val="left"/>
        <w:rPr>
          <w:rFonts w:ascii="Aptos" w:hAnsi="Aptos" w:cstheme="minorHAnsi"/>
          <w:sz w:val="24"/>
        </w:rPr>
      </w:pPr>
      <w:r w:rsidRPr="00A67010">
        <w:rPr>
          <w:rFonts w:ascii="Aptos" w:hAnsi="Aptos" w:cstheme="minorHAnsi"/>
          <w:sz w:val="24"/>
        </w:rPr>
        <w:t xml:space="preserve">Oświadczam, że nie zachodzą w stosunku do mnie przesłanki wykluczenia z postępowania na podstawie art. </w:t>
      </w:r>
      <w:r w:rsidRPr="00A67010">
        <w:rPr>
          <w:rFonts w:ascii="Aptos" w:hAnsi="Aptos" w:cstheme="minorHAnsi"/>
          <w:color w:val="222222"/>
          <w:sz w:val="24"/>
        </w:rPr>
        <w:t>7 ust. 1 ustawy z dnia 13 kwietnia 2022 r.</w:t>
      </w:r>
      <w:r w:rsidRPr="00A67010">
        <w:rPr>
          <w:rFonts w:ascii="Aptos" w:hAnsi="Aptos" w:cstheme="minorHAnsi"/>
          <w:i/>
          <w:color w:val="222222"/>
          <w:sz w:val="24"/>
        </w:rPr>
        <w:t xml:space="preserve"> o szczególnych rozwiązaniach w zakresie przeciwdziałania wspieraniu agresji na Ukrainę oraz służących ochronie bezpieczeństwa narodowego </w:t>
      </w:r>
      <w:r w:rsidRPr="00A67010">
        <w:rPr>
          <w:rFonts w:ascii="Aptos" w:hAnsi="Aptos" w:cstheme="minorHAnsi"/>
          <w:color w:val="222222"/>
          <w:sz w:val="24"/>
        </w:rPr>
        <w:t>(Dz. U.2025 poz. 514)</w:t>
      </w:r>
      <w:r w:rsidRPr="00A67010">
        <w:rPr>
          <w:rFonts w:ascii="Aptos" w:hAnsi="Aptos" w:cstheme="minorHAnsi"/>
          <w:i/>
          <w:color w:val="222222"/>
          <w:sz w:val="24"/>
        </w:rPr>
        <w:t>.</w:t>
      </w:r>
      <w:r w:rsidRPr="00A67010">
        <w:rPr>
          <w:rFonts w:ascii="Aptos" w:hAnsi="Aptos" w:cstheme="minorHAnsi"/>
          <w:color w:val="222222"/>
          <w:sz w:val="24"/>
          <w:vertAlign w:val="superscript"/>
        </w:rPr>
        <w:footnoteReference w:id="23"/>
      </w:r>
    </w:p>
    <w:p w14:paraId="54BC170F" w14:textId="15E1D5CF" w:rsidR="000A7059" w:rsidRPr="00A67010" w:rsidRDefault="00A67010" w:rsidP="00A67010">
      <w:pPr>
        <w:spacing w:before="240" w:after="120" w:line="360" w:lineRule="auto"/>
        <w:jc w:val="left"/>
        <w:rPr>
          <w:rFonts w:ascii="Aptos" w:hAnsi="Aptos" w:cstheme="minorHAnsi"/>
          <w:sz w:val="24"/>
        </w:rPr>
      </w:pPr>
      <w:r w:rsidRPr="00A67010">
        <w:rPr>
          <w:rFonts w:ascii="Aptos" w:hAnsi="Aptos" w:cstheme="minorHAnsi"/>
          <w:sz w:val="24"/>
        </w:rPr>
        <w:t>informacja dotycząca polegania na zdolnościach lub sytuacji podmiotu udostępniającego zasoby w zakresie odpowiadającym ponad 10% wartości zamówienia:</w:t>
      </w:r>
    </w:p>
    <w:p w14:paraId="4ECD8333"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lastRenderedPageBreak/>
        <w:t>[UWAGA</w:t>
      </w:r>
      <w:r w:rsidRPr="00A67010">
        <w:rPr>
          <w:rFonts w:ascii="Aptos" w:hAnsi="Aptos" w:cstheme="minorHAnsi"/>
          <w:i/>
          <w:sz w:val="24"/>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A67010">
        <w:rPr>
          <w:rFonts w:ascii="Aptos" w:hAnsi="Aptos" w:cstheme="minorHAnsi"/>
          <w:sz w:val="24"/>
        </w:rPr>
        <w:t>]</w:t>
      </w:r>
    </w:p>
    <w:p w14:paraId="3D2F12D2"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 xml:space="preserve">Oświadczam, że w celu wykazania spełniania warunków udziału w postępowaniu, określonych przez zamawiającego w ………………………………………………………...………………….. </w:t>
      </w:r>
      <w:r w:rsidRPr="00A67010">
        <w:rPr>
          <w:rFonts w:ascii="Aptos" w:hAnsi="Aptos" w:cstheme="minorHAnsi"/>
          <w:i/>
          <w:sz w:val="24"/>
        </w:rPr>
        <w:t>(wskazać dokument i właściwą jednostkę redakcyjną dokumentu, w której określono warunki udziału w postępowaniu),</w:t>
      </w:r>
      <w:r w:rsidRPr="00A67010">
        <w:rPr>
          <w:rFonts w:ascii="Aptos" w:hAnsi="Aptos" w:cstheme="minorHAnsi"/>
          <w:sz w:val="24"/>
        </w:rPr>
        <w:t xml:space="preserve"> polegam na zdolnościach lub sytuacji następującego podmiotu udostępniającego zasoby: ………………………………………………………………………...…………………………………….…</w:t>
      </w:r>
      <w:r w:rsidRPr="00A67010">
        <w:rPr>
          <w:rFonts w:ascii="Aptos" w:hAnsi="Aptos" w:cstheme="minorHAnsi"/>
          <w:i/>
          <w:sz w:val="24"/>
        </w:rPr>
        <w:t xml:space="preserve"> (podać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 xml:space="preserve">,w następującym zakresie: …………………………………………………………………………… </w:t>
      </w:r>
      <w:r w:rsidRPr="00A67010">
        <w:rPr>
          <w:rFonts w:ascii="Aptos" w:hAnsi="Aptos" w:cstheme="minorHAnsi"/>
          <w:i/>
          <w:sz w:val="24"/>
        </w:rPr>
        <w:t>(określić odpowiedni zakres udostępnianych zasobów dla wskazanego podmiotu)</w:t>
      </w:r>
      <w:r w:rsidRPr="00A67010">
        <w:rPr>
          <w:rFonts w:ascii="Aptos" w:hAnsi="Aptos" w:cstheme="minorHAnsi"/>
          <w:sz w:val="24"/>
        </w:rPr>
        <w:t xml:space="preserve">,co odpowiada ponad 10% wartości przedmiotowego zamówienia. </w:t>
      </w:r>
    </w:p>
    <w:p w14:paraId="51F1CD37" w14:textId="77777777" w:rsidR="000A7059" w:rsidRPr="00A67010" w:rsidRDefault="000A7059" w:rsidP="00021BA1">
      <w:pPr>
        <w:shd w:val="clear" w:color="auto" w:fill="BFBFBF" w:themeFill="background1" w:themeFillShade="BF"/>
        <w:spacing w:before="240" w:after="120" w:line="360" w:lineRule="auto"/>
        <w:jc w:val="left"/>
        <w:rPr>
          <w:rFonts w:ascii="Aptos" w:hAnsi="Aptos" w:cstheme="minorHAnsi"/>
          <w:sz w:val="24"/>
        </w:rPr>
      </w:pPr>
      <w:r w:rsidRPr="00A67010">
        <w:rPr>
          <w:rFonts w:ascii="Aptos" w:hAnsi="Aptos" w:cstheme="minorHAnsi"/>
          <w:sz w:val="24"/>
        </w:rPr>
        <w:t>OŚWIADCZENIE DOTYCZĄCE PODWYKONAWCY, NA KTÓREGO PRZYPADA PONAD 10% WARTOŚCI ZAMÓWIENIA:</w:t>
      </w:r>
    </w:p>
    <w:p w14:paraId="445AA965"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[UWAGA</w:t>
      </w:r>
      <w:r w:rsidRPr="00A67010">
        <w:rPr>
          <w:rFonts w:ascii="Aptos" w:hAnsi="Aptos" w:cstheme="minorHAnsi"/>
          <w:i/>
          <w:sz w:val="24"/>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67010">
        <w:rPr>
          <w:rFonts w:ascii="Aptos" w:hAnsi="Aptos" w:cstheme="minorHAnsi"/>
          <w:sz w:val="24"/>
        </w:rPr>
        <w:t>]</w:t>
      </w:r>
    </w:p>
    <w:p w14:paraId="65216F8A"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 xml:space="preserve">Oświadczam, że w stosunku do następującego podmiotu, będącego podwykonawcą, na którego przypada ponad 10% wartości zamówienia: ……………………………………………………………………………………………….………..….…… </w:t>
      </w:r>
      <w:r w:rsidRPr="00A67010">
        <w:rPr>
          <w:rFonts w:ascii="Aptos" w:hAnsi="Aptos" w:cstheme="minorHAnsi"/>
          <w:i/>
          <w:sz w:val="24"/>
        </w:rPr>
        <w:t>(podać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 xml:space="preserve">,nie zachodzą podstawy wykluczenia z postępowania o udzielenie </w:t>
      </w:r>
      <w:r w:rsidRPr="00A67010">
        <w:rPr>
          <w:rFonts w:ascii="Aptos" w:hAnsi="Aptos" w:cstheme="minorHAnsi"/>
          <w:sz w:val="24"/>
        </w:rPr>
        <w:lastRenderedPageBreak/>
        <w:t>zamówienia przewidziane w  art.  5k rozporządzenia 833/2014 w brzmieniu nadanym rozporządzeniem 2022/576.</w:t>
      </w:r>
    </w:p>
    <w:p w14:paraId="4EC0F7E5" w14:textId="77777777" w:rsidR="000A7059" w:rsidRPr="00A67010" w:rsidRDefault="000A7059" w:rsidP="00021BA1">
      <w:pPr>
        <w:shd w:val="clear" w:color="auto" w:fill="BFBFBF" w:themeFill="background1" w:themeFillShade="BF"/>
        <w:spacing w:before="240" w:after="120" w:line="360" w:lineRule="auto"/>
        <w:jc w:val="left"/>
        <w:rPr>
          <w:rFonts w:ascii="Aptos" w:hAnsi="Aptos" w:cstheme="minorHAnsi"/>
          <w:sz w:val="24"/>
        </w:rPr>
      </w:pPr>
      <w:r w:rsidRPr="00A67010">
        <w:rPr>
          <w:rFonts w:ascii="Aptos" w:hAnsi="Aptos" w:cstheme="minorHAnsi"/>
          <w:sz w:val="24"/>
        </w:rPr>
        <w:t>OŚWIADCZENIE DOTYCZĄCE DOSTAWCY, NA KTÓREGO PRZYPADA PONAD 10% WARTOŚCI ZAMÓWIENIA:</w:t>
      </w:r>
    </w:p>
    <w:p w14:paraId="5BF2E235"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[UWAGA</w:t>
      </w:r>
      <w:r w:rsidRPr="00A67010">
        <w:rPr>
          <w:rFonts w:ascii="Aptos" w:hAnsi="Aptos" w:cstheme="minorHAnsi"/>
          <w:i/>
          <w:sz w:val="24"/>
        </w:rPr>
        <w:t>: wypełnić tylko w przypadku dostawcy, na którego przypada ponad 10% wartości zamówienia. W przypadku więcej niż jednego dostawcy, na którego przypada ponad 10% wartości zamówienia, należy zastosować tyle razy, ile jest to konieczne.</w:t>
      </w:r>
      <w:r w:rsidRPr="00A67010">
        <w:rPr>
          <w:rFonts w:ascii="Aptos" w:hAnsi="Aptos" w:cstheme="minorHAnsi"/>
          <w:sz w:val="24"/>
        </w:rPr>
        <w:t>]</w:t>
      </w:r>
    </w:p>
    <w:p w14:paraId="0FDCF92D"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 xml:space="preserve">Oświadczam, że w stosunku do następującego podmiotu, będącego dostawcą, na którego przypada ponad 10% wartości zamówienia: ……………………………………………………………………………………………….………..….…… </w:t>
      </w:r>
      <w:r w:rsidRPr="00A67010">
        <w:rPr>
          <w:rFonts w:ascii="Aptos" w:hAnsi="Aptos" w:cstheme="minorHAnsi"/>
          <w:i/>
          <w:sz w:val="24"/>
        </w:rPr>
        <w:t>(podać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,nie zachodzą podstawy wykluczenia z postępowania o udzielenie zamówienia przewidziane w  art.  5k rozporządzenia 833/2014 w brzmieniu nadanym rozporządzeniem 2022/576.</w:t>
      </w:r>
    </w:p>
    <w:p w14:paraId="2B4FF8BC" w14:textId="77777777" w:rsidR="000A7059" w:rsidRPr="00A67010" w:rsidRDefault="000A7059" w:rsidP="00021BA1">
      <w:pPr>
        <w:spacing w:line="360" w:lineRule="auto"/>
        <w:ind w:left="5664" w:firstLine="708"/>
        <w:jc w:val="left"/>
        <w:rPr>
          <w:rFonts w:ascii="Aptos" w:hAnsi="Aptos" w:cstheme="minorHAnsi"/>
          <w:i/>
          <w:sz w:val="24"/>
        </w:rPr>
      </w:pPr>
    </w:p>
    <w:p w14:paraId="3605FF6B" w14:textId="77777777" w:rsidR="000A7059" w:rsidRPr="00A67010" w:rsidRDefault="000A7059" w:rsidP="00021BA1">
      <w:pPr>
        <w:shd w:val="clear" w:color="auto" w:fill="BFBFBF" w:themeFill="background1" w:themeFillShade="BF"/>
        <w:spacing w:before="240" w:line="360" w:lineRule="auto"/>
        <w:jc w:val="left"/>
        <w:rPr>
          <w:rFonts w:ascii="Aptos" w:hAnsi="Aptos" w:cstheme="minorHAnsi"/>
          <w:sz w:val="24"/>
        </w:rPr>
      </w:pPr>
      <w:r w:rsidRPr="00A67010">
        <w:rPr>
          <w:rFonts w:ascii="Aptos" w:hAnsi="Aptos" w:cstheme="minorHAnsi"/>
          <w:sz w:val="24"/>
        </w:rPr>
        <w:t>OŚWIADCZENIE DOTYCZĄCE PODANYCH INFORMACJI:</w:t>
      </w:r>
    </w:p>
    <w:p w14:paraId="1F246B6A" w14:textId="77777777" w:rsidR="000A7059" w:rsidRPr="00A67010" w:rsidRDefault="000A7059" w:rsidP="00021BA1">
      <w:pPr>
        <w:spacing w:line="360" w:lineRule="auto"/>
        <w:jc w:val="left"/>
        <w:rPr>
          <w:rFonts w:ascii="Aptos" w:hAnsi="Aptos" w:cstheme="minorHAnsi"/>
          <w:sz w:val="24"/>
        </w:rPr>
      </w:pPr>
    </w:p>
    <w:p w14:paraId="5339762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Oświadczam, że wszystkie informacje podane w powyższych oświadczeniach są aktualne i zgodne z prawdą oraz zostały przedstawione z pełną świadomością konsekwencji wprowadzenia zamawiającego w błąd przy przedstawianiu informacji.</w:t>
      </w:r>
    </w:p>
    <w:p w14:paraId="5E77B726" w14:textId="77777777" w:rsidR="000A7059" w:rsidRPr="00A67010" w:rsidRDefault="000A7059" w:rsidP="00021BA1">
      <w:pPr>
        <w:spacing w:line="360" w:lineRule="auto"/>
        <w:jc w:val="left"/>
        <w:rPr>
          <w:rFonts w:ascii="Aptos" w:hAnsi="Aptos" w:cstheme="minorHAnsi"/>
          <w:sz w:val="24"/>
        </w:rPr>
      </w:pPr>
    </w:p>
    <w:p w14:paraId="31BA10FC" w14:textId="77777777" w:rsidR="000A7059" w:rsidRPr="00A67010" w:rsidRDefault="000A7059" w:rsidP="00021BA1">
      <w:pPr>
        <w:shd w:val="clear" w:color="auto" w:fill="BFBFBF" w:themeFill="background1" w:themeFillShade="BF"/>
        <w:spacing w:after="120" w:line="360" w:lineRule="auto"/>
        <w:jc w:val="left"/>
        <w:rPr>
          <w:rFonts w:ascii="Aptos" w:hAnsi="Aptos" w:cstheme="minorHAnsi"/>
          <w:sz w:val="24"/>
        </w:rPr>
      </w:pPr>
      <w:r w:rsidRPr="00A67010">
        <w:rPr>
          <w:rFonts w:ascii="Aptos" w:hAnsi="Aptos" w:cstheme="minorHAnsi"/>
          <w:sz w:val="24"/>
        </w:rPr>
        <w:t>INFORMACJA DOTYCZĄCA DOSTĘPU DO PODMIOTOWYCH ŚRODKÓW DOWODOWYCH:</w:t>
      </w:r>
    </w:p>
    <w:p w14:paraId="4A2A67C4"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Wskazuję następujące podmiotowe środki dowodowe, które można uzyskać za pomocą bezpłatnych i ogólnodostępnych baz danych, oraz dane umożliwiające dostęp do tych środków:</w:t>
      </w:r>
      <w:r w:rsidRPr="00A67010">
        <w:rPr>
          <w:rFonts w:ascii="Aptos" w:hAnsi="Aptos" w:cstheme="minorHAnsi"/>
          <w:sz w:val="24"/>
        </w:rPr>
        <w:br/>
        <w:t>1) ......................................................................................................................................................</w:t>
      </w:r>
    </w:p>
    <w:p w14:paraId="57DBAA56"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lastRenderedPageBreak/>
        <w:t>(wskazać podmiotowy środek dowodowy, adres internetowy, wydający urząd lub organ, dokładne dane referencyjne dokumentacji)</w:t>
      </w:r>
    </w:p>
    <w:p w14:paraId="212280CF"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2) .......................................................................................................................................................</w:t>
      </w:r>
    </w:p>
    <w:p w14:paraId="43B43754"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i/>
          <w:sz w:val="24"/>
        </w:rPr>
        <w:t>(wskazać podmiotowy środek dowodowy, adres internetowy, wydający urząd lub organ, dokładne dane referencyjne dokumentacji)</w:t>
      </w:r>
    </w:p>
    <w:p w14:paraId="73BB58D8" w14:textId="77777777" w:rsidR="000A7059" w:rsidRPr="00A67010" w:rsidRDefault="000A7059" w:rsidP="00021BA1">
      <w:pPr>
        <w:spacing w:line="360" w:lineRule="auto"/>
        <w:jc w:val="left"/>
        <w:rPr>
          <w:rFonts w:ascii="Aptos" w:hAnsi="Aptos" w:cstheme="minorHAnsi"/>
          <w:i/>
          <w:sz w:val="24"/>
        </w:rPr>
      </w:pPr>
    </w:p>
    <w:p w14:paraId="754C53AC" w14:textId="77777777" w:rsidR="000A7059" w:rsidRPr="00A67010" w:rsidRDefault="000A7059" w:rsidP="00021BA1">
      <w:pPr>
        <w:spacing w:line="360" w:lineRule="auto"/>
        <w:jc w:val="left"/>
        <w:rPr>
          <w:rFonts w:ascii="Aptos" w:hAnsi="Aptos" w:cstheme="minorHAnsi"/>
          <w:sz w:val="24"/>
        </w:rPr>
      </w:pPr>
    </w:p>
    <w:p w14:paraId="0C32DB68"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t>…………………………………….</w:t>
      </w:r>
    </w:p>
    <w:p w14:paraId="1617EA3E"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i/>
          <w:sz w:val="24"/>
        </w:rPr>
        <w:tab/>
        <w:t xml:space="preserve">Data; kwalifikowany podpis elektroniczny </w:t>
      </w:r>
    </w:p>
    <w:p w14:paraId="2E820E9D" w14:textId="77777777" w:rsidR="000A7059" w:rsidRPr="00A67010" w:rsidRDefault="000A7059" w:rsidP="00021BA1">
      <w:pPr>
        <w:spacing w:line="360" w:lineRule="auto"/>
        <w:jc w:val="left"/>
        <w:rPr>
          <w:rFonts w:ascii="Aptos" w:hAnsi="Aptos" w:cstheme="minorHAnsi"/>
          <w:i/>
          <w:sz w:val="24"/>
        </w:rPr>
      </w:pPr>
    </w:p>
    <w:p w14:paraId="4E775874" w14:textId="77777777" w:rsidR="000A7059" w:rsidRPr="00A67010" w:rsidRDefault="000A7059" w:rsidP="00021BA1">
      <w:pPr>
        <w:spacing w:line="360" w:lineRule="auto"/>
        <w:jc w:val="left"/>
        <w:rPr>
          <w:rFonts w:ascii="Aptos" w:hAnsi="Aptos" w:cstheme="minorHAnsi"/>
          <w:i/>
          <w:sz w:val="24"/>
        </w:rPr>
      </w:pPr>
    </w:p>
    <w:p w14:paraId="5389358D" w14:textId="77777777" w:rsidR="000A7059" w:rsidRPr="00A67010" w:rsidRDefault="000A7059" w:rsidP="00021BA1">
      <w:pPr>
        <w:spacing w:line="360" w:lineRule="auto"/>
        <w:jc w:val="left"/>
        <w:rPr>
          <w:rFonts w:ascii="Aptos" w:hAnsi="Aptos" w:cstheme="minorHAnsi"/>
          <w:i/>
          <w:sz w:val="24"/>
        </w:rPr>
      </w:pPr>
    </w:p>
    <w:p w14:paraId="51D85324" w14:textId="77777777" w:rsidR="000A7059" w:rsidRPr="00A67010" w:rsidRDefault="000A7059" w:rsidP="00021BA1">
      <w:pPr>
        <w:spacing w:line="360" w:lineRule="auto"/>
        <w:jc w:val="left"/>
        <w:rPr>
          <w:rFonts w:ascii="Aptos" w:hAnsi="Aptos" w:cstheme="minorHAnsi"/>
          <w:i/>
          <w:sz w:val="24"/>
        </w:rPr>
      </w:pPr>
    </w:p>
    <w:p w14:paraId="72FA5BA6" w14:textId="77777777" w:rsidR="000A7059" w:rsidRPr="00A67010" w:rsidRDefault="000A7059" w:rsidP="00021BA1">
      <w:pPr>
        <w:spacing w:line="360" w:lineRule="auto"/>
        <w:jc w:val="left"/>
        <w:rPr>
          <w:rFonts w:ascii="Aptos" w:hAnsi="Aptos" w:cstheme="minorHAnsi"/>
          <w:i/>
          <w:sz w:val="24"/>
        </w:rPr>
      </w:pPr>
    </w:p>
    <w:p w14:paraId="099AEBC4" w14:textId="77777777" w:rsidR="000A7059" w:rsidRPr="00A67010" w:rsidRDefault="000A7059" w:rsidP="00021BA1">
      <w:pPr>
        <w:spacing w:line="360" w:lineRule="auto"/>
        <w:jc w:val="left"/>
        <w:rPr>
          <w:rFonts w:ascii="Aptos" w:hAnsi="Aptos" w:cstheme="minorHAnsi"/>
          <w:i/>
          <w:sz w:val="24"/>
        </w:rPr>
      </w:pPr>
    </w:p>
    <w:p w14:paraId="17536671" w14:textId="77777777" w:rsidR="000A7059" w:rsidRPr="00A67010" w:rsidRDefault="000A7059" w:rsidP="00021BA1">
      <w:pPr>
        <w:spacing w:line="360" w:lineRule="auto"/>
        <w:jc w:val="left"/>
        <w:rPr>
          <w:rFonts w:ascii="Aptos" w:hAnsi="Aptos" w:cstheme="minorHAnsi"/>
          <w:i/>
          <w:sz w:val="24"/>
        </w:rPr>
      </w:pPr>
    </w:p>
    <w:p w14:paraId="758DC547" w14:textId="77777777" w:rsidR="000A7059" w:rsidRPr="00A67010" w:rsidRDefault="000A7059" w:rsidP="00021BA1">
      <w:pPr>
        <w:spacing w:line="360" w:lineRule="auto"/>
        <w:jc w:val="left"/>
        <w:rPr>
          <w:rFonts w:ascii="Aptos" w:hAnsi="Aptos" w:cstheme="minorHAnsi"/>
          <w:i/>
          <w:sz w:val="24"/>
        </w:rPr>
      </w:pPr>
    </w:p>
    <w:p w14:paraId="5AD638E4" w14:textId="77777777" w:rsidR="000A7059" w:rsidRPr="00A67010" w:rsidRDefault="000A7059" w:rsidP="00021BA1">
      <w:pPr>
        <w:spacing w:line="360" w:lineRule="auto"/>
        <w:jc w:val="left"/>
        <w:rPr>
          <w:rFonts w:ascii="Aptos" w:hAnsi="Aptos" w:cstheme="minorHAnsi"/>
          <w:i/>
          <w:sz w:val="24"/>
        </w:rPr>
      </w:pPr>
    </w:p>
    <w:p w14:paraId="675165A8" w14:textId="77777777" w:rsidR="000A7059" w:rsidRPr="00A67010" w:rsidRDefault="000A7059" w:rsidP="00021BA1">
      <w:pPr>
        <w:spacing w:line="360" w:lineRule="auto"/>
        <w:jc w:val="left"/>
        <w:rPr>
          <w:rFonts w:ascii="Aptos" w:hAnsi="Aptos" w:cstheme="minorHAnsi"/>
          <w:i/>
          <w:sz w:val="24"/>
        </w:rPr>
      </w:pPr>
    </w:p>
    <w:p w14:paraId="38B5CE46" w14:textId="77777777" w:rsidR="000A7059" w:rsidRPr="00A67010" w:rsidRDefault="000A7059" w:rsidP="00021BA1">
      <w:pPr>
        <w:spacing w:line="360" w:lineRule="auto"/>
        <w:jc w:val="left"/>
        <w:rPr>
          <w:rFonts w:ascii="Aptos" w:hAnsi="Aptos" w:cstheme="minorHAnsi"/>
          <w:i/>
          <w:sz w:val="24"/>
        </w:rPr>
      </w:pPr>
    </w:p>
    <w:p w14:paraId="31B73104" w14:textId="77777777" w:rsidR="000A7059" w:rsidRPr="00A67010" w:rsidRDefault="000A7059" w:rsidP="00021BA1">
      <w:pPr>
        <w:spacing w:line="360" w:lineRule="auto"/>
        <w:jc w:val="left"/>
        <w:rPr>
          <w:rFonts w:ascii="Aptos" w:hAnsi="Aptos" w:cstheme="minorHAnsi"/>
          <w:i/>
          <w:sz w:val="24"/>
        </w:rPr>
      </w:pPr>
    </w:p>
    <w:p w14:paraId="5BE03B45" w14:textId="77777777" w:rsidR="000A7059" w:rsidRPr="00A67010" w:rsidRDefault="000A7059" w:rsidP="00021BA1">
      <w:pPr>
        <w:spacing w:line="360" w:lineRule="auto"/>
        <w:jc w:val="left"/>
        <w:rPr>
          <w:rFonts w:ascii="Aptos" w:hAnsi="Aptos" w:cstheme="minorHAnsi"/>
          <w:i/>
          <w:sz w:val="24"/>
        </w:rPr>
      </w:pPr>
    </w:p>
    <w:p w14:paraId="444EB795" w14:textId="77777777" w:rsidR="000A7059" w:rsidRPr="00A67010" w:rsidRDefault="000A7059" w:rsidP="00021BA1">
      <w:pPr>
        <w:spacing w:line="360" w:lineRule="auto"/>
        <w:jc w:val="left"/>
        <w:rPr>
          <w:rFonts w:ascii="Aptos" w:hAnsi="Aptos" w:cstheme="minorHAnsi"/>
          <w:i/>
          <w:sz w:val="24"/>
        </w:rPr>
      </w:pPr>
    </w:p>
    <w:p w14:paraId="1AE5B017" w14:textId="77777777" w:rsidR="000A7059" w:rsidRPr="00A67010" w:rsidRDefault="000A7059" w:rsidP="00021BA1">
      <w:pPr>
        <w:spacing w:line="360" w:lineRule="auto"/>
        <w:jc w:val="left"/>
        <w:rPr>
          <w:rFonts w:ascii="Aptos" w:hAnsi="Aptos" w:cstheme="minorHAnsi"/>
          <w:i/>
          <w:sz w:val="24"/>
        </w:rPr>
      </w:pPr>
    </w:p>
    <w:p w14:paraId="78A1177A" w14:textId="77777777" w:rsidR="000A7059" w:rsidRPr="00A67010" w:rsidRDefault="000A7059" w:rsidP="00021BA1">
      <w:pPr>
        <w:spacing w:line="360" w:lineRule="auto"/>
        <w:jc w:val="left"/>
        <w:rPr>
          <w:rFonts w:ascii="Aptos" w:hAnsi="Aptos" w:cstheme="minorHAnsi"/>
          <w:i/>
          <w:sz w:val="24"/>
        </w:rPr>
      </w:pPr>
    </w:p>
    <w:p w14:paraId="570E9B34" w14:textId="77777777" w:rsidR="000A7059" w:rsidRPr="00A67010" w:rsidRDefault="000A7059" w:rsidP="00021BA1">
      <w:pPr>
        <w:spacing w:line="360" w:lineRule="auto"/>
        <w:jc w:val="left"/>
        <w:rPr>
          <w:rFonts w:ascii="Aptos" w:hAnsi="Aptos" w:cstheme="minorHAnsi"/>
          <w:i/>
          <w:sz w:val="24"/>
        </w:rPr>
      </w:pPr>
    </w:p>
    <w:p w14:paraId="66650BB4" w14:textId="77777777" w:rsidR="000A7059" w:rsidRPr="00A67010" w:rsidRDefault="000A7059" w:rsidP="00021BA1">
      <w:pPr>
        <w:spacing w:line="360" w:lineRule="auto"/>
        <w:jc w:val="left"/>
        <w:rPr>
          <w:rFonts w:ascii="Aptos" w:hAnsi="Aptos" w:cstheme="minorHAnsi"/>
          <w:i/>
          <w:sz w:val="24"/>
        </w:rPr>
      </w:pPr>
    </w:p>
    <w:p w14:paraId="31B88710" w14:textId="77777777" w:rsidR="000A7059" w:rsidRPr="00A67010" w:rsidRDefault="000A7059" w:rsidP="00021BA1">
      <w:pPr>
        <w:spacing w:line="360" w:lineRule="auto"/>
        <w:jc w:val="left"/>
        <w:rPr>
          <w:rFonts w:ascii="Aptos" w:hAnsi="Aptos" w:cstheme="minorHAnsi"/>
          <w:i/>
          <w:sz w:val="24"/>
        </w:rPr>
      </w:pPr>
    </w:p>
    <w:p w14:paraId="4D7EF538" w14:textId="77777777" w:rsidR="000A7059" w:rsidRPr="00A67010" w:rsidRDefault="000A7059" w:rsidP="00021BA1">
      <w:pPr>
        <w:spacing w:line="360" w:lineRule="auto"/>
        <w:jc w:val="left"/>
        <w:rPr>
          <w:rFonts w:ascii="Aptos" w:hAnsi="Aptos" w:cstheme="minorHAnsi"/>
          <w:i/>
          <w:sz w:val="24"/>
        </w:rPr>
      </w:pPr>
    </w:p>
    <w:p w14:paraId="5D6EC12A" w14:textId="77777777" w:rsidR="00A67010" w:rsidRDefault="00A67010" w:rsidP="00021BA1">
      <w:pPr>
        <w:spacing w:line="360" w:lineRule="auto"/>
        <w:jc w:val="left"/>
        <w:rPr>
          <w:rFonts w:ascii="Aptos" w:hAnsi="Aptos" w:cstheme="minorHAnsi"/>
          <w:sz w:val="24"/>
        </w:rPr>
      </w:pPr>
    </w:p>
    <w:p w14:paraId="1A9256B6" w14:textId="3CC1448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lastRenderedPageBreak/>
        <w:t>Podmiot udostępniający zasoby:</w:t>
      </w:r>
    </w:p>
    <w:p w14:paraId="4ACD03EA" w14:textId="77777777" w:rsidR="000A7059" w:rsidRPr="00A67010" w:rsidRDefault="000A7059" w:rsidP="00021BA1">
      <w:pPr>
        <w:spacing w:line="360" w:lineRule="auto"/>
        <w:jc w:val="left"/>
        <w:rPr>
          <w:rFonts w:ascii="Aptos" w:hAnsi="Aptos" w:cstheme="minorHAnsi"/>
          <w:sz w:val="24"/>
        </w:rPr>
      </w:pPr>
    </w:p>
    <w:p w14:paraId="7B155722" w14:textId="2E970A8C"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CBCBD71"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(pełna nazwa/firma, adres,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p>
    <w:p w14:paraId="6FBC8F42" w14:textId="77777777" w:rsidR="000A7059" w:rsidRPr="00A67010" w:rsidRDefault="000A7059" w:rsidP="00021BA1">
      <w:pPr>
        <w:spacing w:line="360" w:lineRule="auto"/>
        <w:jc w:val="left"/>
        <w:rPr>
          <w:rFonts w:ascii="Aptos" w:hAnsi="Aptos" w:cstheme="minorHAnsi"/>
          <w:sz w:val="24"/>
          <w:u w:val="single"/>
        </w:rPr>
      </w:pPr>
      <w:r w:rsidRPr="00A67010">
        <w:rPr>
          <w:rFonts w:ascii="Aptos" w:hAnsi="Aptos" w:cstheme="minorHAnsi"/>
          <w:sz w:val="24"/>
          <w:u w:val="single"/>
        </w:rPr>
        <w:t>reprezentowany przez:</w:t>
      </w:r>
    </w:p>
    <w:p w14:paraId="684E2714" w14:textId="77777777" w:rsidR="000A7059" w:rsidRPr="00A67010" w:rsidRDefault="000A7059" w:rsidP="00021BA1">
      <w:pPr>
        <w:spacing w:line="360" w:lineRule="auto"/>
        <w:jc w:val="left"/>
        <w:rPr>
          <w:rFonts w:ascii="Aptos" w:hAnsi="Aptos" w:cstheme="minorHAnsi"/>
          <w:sz w:val="24"/>
          <w:u w:val="single"/>
        </w:rPr>
      </w:pPr>
    </w:p>
    <w:p w14:paraId="2FD0D6E1" w14:textId="10A32C1D"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9D051F9"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(imię, nazwisko, stanowisko/podstawa do reprezentacji)</w:t>
      </w:r>
    </w:p>
    <w:p w14:paraId="47E5AE4D" w14:textId="77777777" w:rsidR="000A7059" w:rsidRPr="00A67010" w:rsidRDefault="000A7059" w:rsidP="00021BA1">
      <w:pPr>
        <w:spacing w:line="360" w:lineRule="auto"/>
        <w:jc w:val="left"/>
        <w:rPr>
          <w:rFonts w:ascii="Aptos" w:hAnsi="Aptos" w:cstheme="minorHAnsi"/>
          <w:sz w:val="24"/>
        </w:rPr>
      </w:pPr>
    </w:p>
    <w:p w14:paraId="515C88BA" w14:textId="77777777" w:rsidR="000A7059" w:rsidRPr="00A67010" w:rsidRDefault="000A7059" w:rsidP="00021BA1">
      <w:pPr>
        <w:spacing w:line="360" w:lineRule="auto"/>
        <w:jc w:val="left"/>
        <w:rPr>
          <w:rFonts w:ascii="Aptos" w:hAnsi="Aptos" w:cstheme="minorHAnsi"/>
          <w:sz w:val="24"/>
        </w:rPr>
      </w:pPr>
    </w:p>
    <w:p w14:paraId="65F62FB8" w14:textId="1500FBBA" w:rsidR="000A7059" w:rsidRPr="00A465A2" w:rsidRDefault="00A465A2" w:rsidP="00021BA1">
      <w:pPr>
        <w:spacing w:after="120" w:line="360" w:lineRule="auto"/>
        <w:jc w:val="left"/>
        <w:rPr>
          <w:rFonts w:ascii="Aptos" w:hAnsi="Aptos" w:cstheme="minorHAnsi"/>
          <w:sz w:val="24"/>
        </w:rPr>
      </w:pPr>
      <w:r w:rsidRPr="00A465A2">
        <w:rPr>
          <w:rFonts w:ascii="Aptos" w:hAnsi="Aptos" w:cstheme="minorHAnsi"/>
          <w:sz w:val="24"/>
        </w:rPr>
        <w:t>oświadczenia</w:t>
      </w:r>
      <w:r w:rsidR="000A7059" w:rsidRPr="00A465A2">
        <w:rPr>
          <w:rFonts w:ascii="Aptos" w:hAnsi="Aptos" w:cstheme="minorHAnsi"/>
          <w:sz w:val="24"/>
        </w:rPr>
        <w:t xml:space="preserve"> podmiotu udostępniającego zasoby </w:t>
      </w:r>
    </w:p>
    <w:p w14:paraId="3091921E" w14:textId="1F93D4BF" w:rsidR="000A7059" w:rsidRPr="00A465A2" w:rsidRDefault="00A465A2" w:rsidP="00021BA1">
      <w:pPr>
        <w:spacing w:before="120" w:line="360" w:lineRule="auto"/>
        <w:jc w:val="left"/>
        <w:rPr>
          <w:rFonts w:ascii="Aptos" w:hAnsi="Aptos" w:cstheme="minorHAnsi"/>
          <w:caps/>
          <w:sz w:val="24"/>
        </w:rPr>
      </w:pPr>
      <w:r w:rsidRPr="00A465A2">
        <w:rPr>
          <w:rFonts w:ascii="Aptos" w:hAnsi="Aptos" w:cstheme="minorHAnsi"/>
          <w:sz w:val="24"/>
        </w:rPr>
        <w:t xml:space="preserve">dotyczące przesłanek wykluczenia z art. 5k </w:t>
      </w:r>
      <w:r>
        <w:rPr>
          <w:rFonts w:ascii="Aptos" w:hAnsi="Aptos" w:cstheme="minorHAnsi"/>
          <w:sz w:val="24"/>
        </w:rPr>
        <w:t>R</w:t>
      </w:r>
      <w:r w:rsidRPr="00A465A2">
        <w:rPr>
          <w:rFonts w:ascii="Aptos" w:hAnsi="Aptos" w:cstheme="minorHAnsi"/>
          <w:sz w:val="24"/>
        </w:rPr>
        <w:t>ozporządzenia 833/2014 oraz art. 7 ust.</w:t>
      </w:r>
      <w:r w:rsidR="000A7059" w:rsidRPr="00A465A2">
        <w:rPr>
          <w:rFonts w:ascii="Aptos" w:hAnsi="Aptos" w:cstheme="minorHAnsi"/>
          <w:sz w:val="24"/>
        </w:rPr>
        <w:t xml:space="preserve"> 1 </w:t>
      </w:r>
      <w:r>
        <w:rPr>
          <w:rFonts w:ascii="Aptos" w:hAnsi="Aptos" w:cstheme="minorHAnsi"/>
          <w:sz w:val="24"/>
        </w:rPr>
        <w:t>U</w:t>
      </w:r>
      <w:r w:rsidRPr="00A465A2">
        <w:rPr>
          <w:rFonts w:ascii="Aptos" w:hAnsi="Aptos" w:cstheme="minorHAnsi"/>
          <w:sz w:val="24"/>
        </w:rPr>
        <w:t>stawy</w:t>
      </w:r>
      <w:r w:rsidR="000A7059" w:rsidRPr="00A465A2">
        <w:rPr>
          <w:rFonts w:ascii="Aptos" w:hAnsi="Aptos" w:cstheme="minorHAnsi"/>
          <w:sz w:val="24"/>
        </w:rPr>
        <w:t xml:space="preserve"> o szczególnych rozwiązaniach w zakresie przeciwdziałania wspieraniu agresji na </w:t>
      </w:r>
      <w:proofErr w:type="spellStart"/>
      <w:r w:rsidRPr="00A465A2">
        <w:rPr>
          <w:rFonts w:ascii="Aptos" w:hAnsi="Aptos" w:cstheme="minorHAnsi"/>
          <w:sz w:val="24"/>
        </w:rPr>
        <w:t>ukrainę</w:t>
      </w:r>
      <w:proofErr w:type="spellEnd"/>
      <w:r w:rsidR="000A7059" w:rsidRPr="00A465A2">
        <w:rPr>
          <w:rFonts w:ascii="Aptos" w:hAnsi="Aptos" w:cstheme="minorHAnsi"/>
          <w:sz w:val="24"/>
        </w:rPr>
        <w:t xml:space="preserve"> oraz służących ochronie bezpieczeństwa narodowego</w:t>
      </w:r>
    </w:p>
    <w:p w14:paraId="5B9F4E6E" w14:textId="77777777" w:rsidR="000A7059" w:rsidRPr="00A67010" w:rsidRDefault="000A7059" w:rsidP="00021BA1">
      <w:pPr>
        <w:spacing w:before="120" w:line="360" w:lineRule="auto"/>
        <w:jc w:val="left"/>
        <w:rPr>
          <w:rFonts w:ascii="Aptos" w:hAnsi="Aptos" w:cstheme="minorHAnsi"/>
          <w:sz w:val="24"/>
          <w:u w:val="single"/>
        </w:rPr>
      </w:pPr>
      <w:r w:rsidRPr="00A67010">
        <w:rPr>
          <w:rFonts w:ascii="Aptos" w:hAnsi="Aptos" w:cstheme="minorHAnsi"/>
          <w:sz w:val="24"/>
        </w:rPr>
        <w:t xml:space="preserve">składane na podstawie art. 125 ust. 5 ustawy </w:t>
      </w:r>
      <w:proofErr w:type="spellStart"/>
      <w:r w:rsidRPr="00A67010">
        <w:rPr>
          <w:rFonts w:ascii="Aptos" w:hAnsi="Aptos" w:cstheme="minorHAnsi"/>
          <w:sz w:val="24"/>
        </w:rPr>
        <w:t>Pzp</w:t>
      </w:r>
      <w:proofErr w:type="spellEnd"/>
    </w:p>
    <w:p w14:paraId="0990C162" w14:textId="3FCFFD8D" w:rsidR="000A7059" w:rsidRPr="00A67010" w:rsidRDefault="000A7059" w:rsidP="00021BA1">
      <w:pPr>
        <w:spacing w:before="240" w:line="360" w:lineRule="auto"/>
        <w:ind w:firstLine="709"/>
        <w:jc w:val="left"/>
        <w:rPr>
          <w:rFonts w:ascii="Aptos" w:hAnsi="Aptos" w:cstheme="minorHAnsi"/>
          <w:sz w:val="24"/>
        </w:rPr>
      </w:pPr>
      <w:r w:rsidRPr="00A67010">
        <w:rPr>
          <w:rFonts w:ascii="Aptos" w:hAnsi="Aptos" w:cstheme="minorHAnsi"/>
          <w:sz w:val="24"/>
        </w:rPr>
        <w:t xml:space="preserve">Na potrzeby postępowania o udzielenie zamówienia publicznego pn. Umowa ramowa na dostawę oprogramowania antywirusowego dla Jednostek Administracji Publicznej. </w:t>
      </w:r>
      <w:r w:rsidRPr="00A67010" w:rsidDel="00796A4D">
        <w:rPr>
          <w:rFonts w:ascii="Aptos" w:hAnsi="Aptos" w:cstheme="minorHAnsi"/>
          <w:sz w:val="24"/>
        </w:rPr>
        <w:t xml:space="preserve"> </w:t>
      </w:r>
      <w:r w:rsidRPr="00A67010">
        <w:rPr>
          <w:rFonts w:ascii="Aptos" w:hAnsi="Aptos" w:cstheme="minorHAnsi"/>
          <w:sz w:val="24"/>
        </w:rPr>
        <w:t>nr referencyjny: COI-ZAK.262.71.2025, prowadzonego przez Centralny Ośrodek Informatyki</w:t>
      </w:r>
      <w:r w:rsidRPr="00A67010">
        <w:rPr>
          <w:rFonts w:ascii="Aptos" w:hAnsi="Aptos" w:cstheme="minorHAnsi"/>
          <w:i/>
          <w:sz w:val="24"/>
        </w:rPr>
        <w:t xml:space="preserve">, </w:t>
      </w:r>
      <w:r w:rsidRPr="00A67010">
        <w:rPr>
          <w:rFonts w:ascii="Aptos" w:hAnsi="Aptos" w:cstheme="minorHAnsi"/>
          <w:sz w:val="24"/>
        </w:rPr>
        <w:t>oświadczam, co następuje:</w:t>
      </w:r>
    </w:p>
    <w:p w14:paraId="115783E7" w14:textId="77777777" w:rsidR="000A7059" w:rsidRPr="00A67010" w:rsidRDefault="000A7059" w:rsidP="00A465A2">
      <w:pPr>
        <w:spacing w:before="360" w:line="360" w:lineRule="auto"/>
        <w:jc w:val="left"/>
        <w:rPr>
          <w:rFonts w:ascii="Aptos" w:hAnsi="Aptos" w:cstheme="minorHAnsi"/>
          <w:sz w:val="24"/>
        </w:rPr>
      </w:pPr>
      <w:r w:rsidRPr="00A67010">
        <w:rPr>
          <w:rFonts w:ascii="Aptos" w:hAnsi="Aptos" w:cstheme="minorHAnsi"/>
          <w:sz w:val="24"/>
        </w:rPr>
        <w:t>OŚWIADCZENIA DOTYCZĄCE PODMIOTU UDOSTEPNIAJĄCEGO ZASOBY:</w:t>
      </w:r>
    </w:p>
    <w:p w14:paraId="656BEA57" w14:textId="77777777" w:rsidR="000A7059" w:rsidRPr="00A67010" w:rsidRDefault="000A7059" w:rsidP="00A465A2">
      <w:pPr>
        <w:numPr>
          <w:ilvl w:val="0"/>
          <w:numId w:val="51"/>
        </w:numPr>
        <w:spacing w:before="360" w:line="360" w:lineRule="auto"/>
        <w:contextualSpacing/>
        <w:jc w:val="left"/>
        <w:rPr>
          <w:rFonts w:ascii="Aptos" w:hAnsi="Aptos" w:cstheme="minorHAnsi"/>
          <w:sz w:val="24"/>
          <w:lang w:val="x-none" w:eastAsia="x-none"/>
        </w:rPr>
      </w:pPr>
      <w:r w:rsidRPr="00A67010">
        <w:rPr>
          <w:rFonts w:ascii="Aptos" w:hAnsi="Aptos" w:cstheme="minorHAnsi"/>
          <w:sz w:val="24"/>
          <w:lang w:val="x-none" w:eastAsia="x-none"/>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w:t>
      </w:r>
      <w:r w:rsidRPr="00A67010">
        <w:rPr>
          <w:rFonts w:ascii="Aptos" w:hAnsi="Aptos" w:cstheme="minorHAnsi"/>
          <w:sz w:val="24"/>
          <w:lang w:val="x-none" w:eastAsia="x-none"/>
        </w:rPr>
        <w:lastRenderedPageBreak/>
        <w:t xml:space="preserve">1 z </w:t>
      </w:r>
      <w:proofErr w:type="spellStart"/>
      <w:r w:rsidRPr="00A67010">
        <w:rPr>
          <w:rFonts w:ascii="Aptos" w:hAnsi="Aptos" w:cstheme="minorHAnsi"/>
          <w:sz w:val="24"/>
          <w:lang w:val="x-none" w:eastAsia="x-none"/>
        </w:rPr>
        <w:t>póżn</w:t>
      </w:r>
      <w:proofErr w:type="spellEnd"/>
      <w:r w:rsidRPr="00A67010">
        <w:rPr>
          <w:rFonts w:ascii="Aptos" w:hAnsi="Aptos" w:cstheme="minorHAnsi"/>
          <w:sz w:val="24"/>
          <w:lang w:val="x-none" w:eastAsia="x-none"/>
        </w:rPr>
        <w:t>. zm.),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67010">
        <w:rPr>
          <w:rFonts w:ascii="Aptos" w:hAnsi="Aptos" w:cstheme="minorHAnsi"/>
          <w:sz w:val="24"/>
          <w:vertAlign w:val="superscript"/>
          <w:lang w:val="x-none" w:eastAsia="x-none"/>
        </w:rPr>
        <w:footnoteReference w:id="24"/>
      </w:r>
    </w:p>
    <w:p w14:paraId="7809F8FF" w14:textId="055577E9" w:rsidR="000A7059" w:rsidRPr="00A67010" w:rsidRDefault="000A7059" w:rsidP="00021BA1">
      <w:pPr>
        <w:numPr>
          <w:ilvl w:val="0"/>
          <w:numId w:val="51"/>
        </w:numPr>
        <w:spacing w:line="360" w:lineRule="auto"/>
        <w:jc w:val="left"/>
        <w:rPr>
          <w:rFonts w:ascii="Aptos" w:hAnsi="Aptos" w:cstheme="minorHAnsi"/>
          <w:sz w:val="24"/>
        </w:rPr>
      </w:pPr>
      <w:r w:rsidRPr="00A67010">
        <w:rPr>
          <w:rFonts w:ascii="Aptos" w:hAnsi="Aptos" w:cstheme="minorHAnsi"/>
          <w:sz w:val="24"/>
        </w:rPr>
        <w:t xml:space="preserve">Oświadczam, że nie zachodzą w stosunku do mnie przesłanki wykluczenia z postępowania na podstawie art. </w:t>
      </w:r>
      <w:r w:rsidRPr="00A67010">
        <w:rPr>
          <w:rFonts w:ascii="Aptos" w:hAnsi="Aptos" w:cstheme="minorHAnsi"/>
          <w:color w:val="222222"/>
          <w:sz w:val="24"/>
        </w:rPr>
        <w:t>7 ust. 1 ustawy z dnia 13 kwietnia 2022 r.</w:t>
      </w:r>
      <w:r w:rsidRPr="00A67010">
        <w:rPr>
          <w:rFonts w:ascii="Aptos" w:hAnsi="Aptos" w:cstheme="minorHAnsi"/>
          <w:i/>
          <w:color w:val="222222"/>
          <w:sz w:val="24"/>
        </w:rPr>
        <w:t xml:space="preserve"> o szczególnych rozwiązaniach w zakresie przeciwdziałania wspieraniu agresji na Ukrainę oraz służących ochronie bezpieczeństwa narodowego </w:t>
      </w:r>
      <w:r w:rsidRPr="00A67010">
        <w:rPr>
          <w:rFonts w:ascii="Aptos" w:hAnsi="Aptos" w:cstheme="minorHAnsi"/>
          <w:color w:val="222222"/>
          <w:sz w:val="24"/>
        </w:rPr>
        <w:t>(Dz. U.2025 poz. 514)</w:t>
      </w:r>
      <w:r w:rsidRPr="00A67010">
        <w:rPr>
          <w:rFonts w:ascii="Aptos" w:hAnsi="Aptos" w:cstheme="minorHAnsi"/>
          <w:i/>
          <w:color w:val="222222"/>
          <w:sz w:val="24"/>
        </w:rPr>
        <w:t>.</w:t>
      </w:r>
      <w:r w:rsidRPr="00A67010">
        <w:rPr>
          <w:rFonts w:ascii="Aptos" w:hAnsi="Aptos" w:cstheme="minorHAnsi"/>
          <w:color w:val="222222"/>
          <w:sz w:val="24"/>
          <w:vertAlign w:val="superscript"/>
        </w:rPr>
        <w:footnoteReference w:id="25"/>
      </w:r>
    </w:p>
    <w:p w14:paraId="31A25655" w14:textId="77777777" w:rsidR="000A7059" w:rsidRPr="00A67010" w:rsidRDefault="000A7059" w:rsidP="00021BA1">
      <w:pPr>
        <w:spacing w:line="360" w:lineRule="auto"/>
        <w:ind w:left="5664" w:firstLine="708"/>
        <w:jc w:val="left"/>
        <w:rPr>
          <w:rFonts w:ascii="Aptos" w:hAnsi="Aptos" w:cstheme="minorHAnsi"/>
          <w:i/>
          <w:sz w:val="24"/>
        </w:rPr>
      </w:pPr>
    </w:p>
    <w:p w14:paraId="3BD6D2EC" w14:textId="77777777" w:rsidR="000A7059" w:rsidRPr="00A67010" w:rsidRDefault="000A7059" w:rsidP="00A465A2">
      <w:pPr>
        <w:spacing w:line="360" w:lineRule="auto"/>
        <w:jc w:val="left"/>
        <w:rPr>
          <w:rFonts w:ascii="Aptos" w:hAnsi="Aptos" w:cstheme="minorHAnsi"/>
          <w:sz w:val="24"/>
        </w:rPr>
      </w:pPr>
      <w:r w:rsidRPr="00A67010">
        <w:rPr>
          <w:rFonts w:ascii="Aptos" w:hAnsi="Aptos" w:cstheme="minorHAnsi"/>
          <w:sz w:val="24"/>
        </w:rPr>
        <w:t>OŚWIADCZENIE DOTYCZĄCE PODANYCH INFORMACJI:</w:t>
      </w:r>
    </w:p>
    <w:p w14:paraId="3B666B9F" w14:textId="77777777" w:rsidR="000A7059" w:rsidRPr="00A67010" w:rsidRDefault="000A7059" w:rsidP="00A465A2">
      <w:pPr>
        <w:spacing w:line="360" w:lineRule="auto"/>
        <w:jc w:val="left"/>
        <w:rPr>
          <w:rFonts w:ascii="Aptos" w:hAnsi="Aptos" w:cstheme="minorHAnsi"/>
          <w:sz w:val="24"/>
        </w:rPr>
      </w:pPr>
    </w:p>
    <w:p w14:paraId="633B7BF7" w14:textId="3AE5D4ED"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Oświadczam, że wszystkie informacje podane w powyższych oświadczeniach są aktualne i zgodne z prawdą oraz zostały przedstawione z pełną świadomością konsekwencji wprowadzenia zamawiającego w błąd przy przedstawianiu informacji.</w:t>
      </w:r>
    </w:p>
    <w:p w14:paraId="7C0F9E53" w14:textId="77777777" w:rsidR="000A7059" w:rsidRPr="00A67010" w:rsidRDefault="000A7059" w:rsidP="00021BA1">
      <w:pPr>
        <w:spacing w:line="360" w:lineRule="auto"/>
        <w:jc w:val="left"/>
        <w:rPr>
          <w:rFonts w:ascii="Aptos" w:hAnsi="Aptos" w:cstheme="minorHAnsi"/>
          <w:sz w:val="24"/>
        </w:rPr>
      </w:pPr>
    </w:p>
    <w:p w14:paraId="7E39D00F" w14:textId="77777777" w:rsidR="000A7059" w:rsidRPr="00A67010" w:rsidRDefault="000A7059" w:rsidP="00A465A2">
      <w:pPr>
        <w:spacing w:after="120" w:line="360" w:lineRule="auto"/>
        <w:jc w:val="left"/>
        <w:rPr>
          <w:rFonts w:ascii="Aptos" w:hAnsi="Aptos" w:cstheme="minorHAnsi"/>
          <w:sz w:val="24"/>
        </w:rPr>
      </w:pPr>
      <w:r w:rsidRPr="00A465A2">
        <w:rPr>
          <w:rFonts w:ascii="Aptos" w:hAnsi="Aptos" w:cstheme="minorHAnsi"/>
          <w:sz w:val="24"/>
        </w:rPr>
        <w:lastRenderedPageBreak/>
        <w:t>INFORMACJA DOTYCZĄCA DOSTĘPU DO PODMIOTOWYCH ŚRODKÓW DOWODOWYCH:</w:t>
      </w:r>
    </w:p>
    <w:p w14:paraId="0AEFBDAC" w14:textId="1E26532E"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Wskazuję następujące podmiotowe środki dowodowe, które można uzyskać za pomocą bezpłatnych i ogólnodostępnych baz danych, oraz dane umożliwiające dostęp do tych środków:</w:t>
      </w:r>
    </w:p>
    <w:p w14:paraId="2A4C2A74" w14:textId="3F51BF56"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1) ....................................................................................................................................</w:t>
      </w:r>
    </w:p>
    <w:p w14:paraId="47057C1B"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t>(wskazać podmiotowy środek dowodowy, adres internetowy, wydający urząd lub organ, dokładne dane referencyjne dokumentacji)</w:t>
      </w:r>
    </w:p>
    <w:p w14:paraId="3876FB17" w14:textId="3E2625DA"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2) ....................................................................................................................................</w:t>
      </w:r>
    </w:p>
    <w:p w14:paraId="478B6EA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t>(wskazać podmiotowy środek dowodowy, adres internetowy, wydający urząd lub organ, dokładne dane referencyjne dokumentacji)</w:t>
      </w:r>
    </w:p>
    <w:p w14:paraId="4B21F46F" w14:textId="77777777" w:rsidR="000A7059" w:rsidRPr="00A67010" w:rsidRDefault="000A7059" w:rsidP="00021BA1">
      <w:pPr>
        <w:spacing w:line="360" w:lineRule="auto"/>
        <w:jc w:val="left"/>
        <w:rPr>
          <w:rFonts w:ascii="Aptos" w:hAnsi="Aptos" w:cstheme="minorHAnsi"/>
          <w:sz w:val="24"/>
        </w:rPr>
      </w:pPr>
    </w:p>
    <w:p w14:paraId="70AB1D63"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t>…………………………………….</w:t>
      </w:r>
    </w:p>
    <w:p w14:paraId="6F9361B6"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i/>
          <w:sz w:val="24"/>
        </w:rPr>
        <w:tab/>
        <w:t xml:space="preserve">kwalifikowany podpis elektroniczny </w:t>
      </w:r>
    </w:p>
    <w:p w14:paraId="041881FA" w14:textId="77777777" w:rsidR="000A7059" w:rsidRPr="00A67010" w:rsidRDefault="000A7059" w:rsidP="00021BA1">
      <w:pPr>
        <w:spacing w:line="360" w:lineRule="auto"/>
        <w:jc w:val="left"/>
        <w:rPr>
          <w:rFonts w:ascii="Aptos" w:hAnsi="Aptos" w:cs="Arial"/>
          <w:sz w:val="24"/>
        </w:rPr>
      </w:pPr>
    </w:p>
    <w:p w14:paraId="36788541" w14:textId="77777777" w:rsidR="00AA5828" w:rsidRPr="00A67010" w:rsidRDefault="00AA5828" w:rsidP="00021BA1">
      <w:pPr>
        <w:spacing w:line="360" w:lineRule="auto"/>
        <w:jc w:val="left"/>
        <w:rPr>
          <w:rFonts w:ascii="Aptos" w:hAnsi="Aptos" w:cs="Calibri"/>
          <w:sz w:val="24"/>
        </w:rPr>
      </w:pPr>
    </w:p>
    <w:sectPr w:rsidR="00AA5828" w:rsidRPr="00A67010" w:rsidSect="00A67010">
      <w:pgSz w:w="11907" w:h="16840" w:code="9"/>
      <w:pgMar w:top="1417" w:right="1417" w:bottom="1417" w:left="1417" w:header="794" w:footer="737" w:gutter="0"/>
      <w:pgNumType w:start="57"/>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C21AF" w14:textId="77777777" w:rsidR="00284708" w:rsidRDefault="00284708" w:rsidP="00887F8A">
      <w:r>
        <w:separator/>
      </w:r>
    </w:p>
    <w:p w14:paraId="21450673" w14:textId="77777777" w:rsidR="00284708" w:rsidRDefault="00284708" w:rsidP="00887F8A"/>
  </w:endnote>
  <w:endnote w:type="continuationSeparator" w:id="0">
    <w:p w14:paraId="78ADAEA4" w14:textId="77777777" w:rsidR="00284708" w:rsidRDefault="00284708" w:rsidP="00887F8A">
      <w:r>
        <w:continuationSeparator/>
      </w:r>
    </w:p>
    <w:p w14:paraId="3A11B2B4" w14:textId="77777777" w:rsidR="00284708" w:rsidRDefault="00284708" w:rsidP="00887F8A"/>
  </w:endnote>
  <w:endnote w:type="continuationNotice" w:id="1">
    <w:p w14:paraId="57481C73" w14:textId="77777777" w:rsidR="00284708" w:rsidRDefault="00284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Bold">
    <w:altName w:val="Times New Roman"/>
    <w:panose1 w:val="00000000000000000000"/>
    <w:charset w:val="00"/>
    <w:family w:val="auto"/>
    <w:notTrueType/>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AC8F1" w14:textId="77777777" w:rsidR="00E2495E" w:rsidRDefault="00E249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2B9B0C" w14:textId="77777777" w:rsidR="00E2495E" w:rsidRDefault="00E249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012701"/>
      <w:docPartObj>
        <w:docPartGallery w:val="Page Numbers (Bottom of Page)"/>
        <w:docPartUnique/>
      </w:docPartObj>
    </w:sdtPr>
    <w:sdtEndPr>
      <w:rPr>
        <w:rFonts w:ascii="Calibri" w:hAnsi="Calibri" w:cs="Calibri"/>
        <w:sz w:val="22"/>
      </w:rPr>
    </w:sdtEndPr>
    <w:sdtContent>
      <w:p w14:paraId="446988BB" w14:textId="65A04298" w:rsidR="00E2495E" w:rsidRPr="006C48DB" w:rsidRDefault="00E2495E">
        <w:pPr>
          <w:pStyle w:val="Stopka"/>
          <w:jc w:val="right"/>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00D11A56" w:rsidRPr="00D11A56">
          <w:rPr>
            <w:rFonts w:ascii="Calibri" w:hAnsi="Calibri" w:cs="Calibri"/>
            <w:noProof/>
            <w:sz w:val="22"/>
            <w:lang w:val="pl-PL"/>
          </w:rPr>
          <w:t>58</w:t>
        </w:r>
        <w:r w:rsidRPr="006C48DB">
          <w:rPr>
            <w:rFonts w:ascii="Calibri" w:hAnsi="Calibri" w:cs="Calibri"/>
            <w:sz w:val="22"/>
          </w:rPr>
          <w:fldChar w:fldCharType="end"/>
        </w:r>
      </w:p>
    </w:sdtContent>
  </w:sdt>
  <w:p w14:paraId="1FAF4CCC" w14:textId="77777777" w:rsidR="00E2495E" w:rsidRDefault="00E2495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BA9D9" w14:textId="77777777" w:rsidR="00E2495E" w:rsidRDefault="00E249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1DFAEFF" w14:textId="77777777" w:rsidR="00E2495E" w:rsidRDefault="00E2495E">
    <w:pPr>
      <w:pStyle w:val="Stopka"/>
      <w:ind w:right="360"/>
    </w:pPr>
  </w:p>
  <w:p w14:paraId="7D4912D9" w14:textId="77777777" w:rsidR="00E2495E" w:rsidRDefault="00E2495E"/>
  <w:p w14:paraId="77650119" w14:textId="77777777" w:rsidR="00E2495E" w:rsidRDefault="00E2495E"/>
  <w:p w14:paraId="78E80CFF" w14:textId="77777777" w:rsidR="00E2495E" w:rsidRDefault="00E2495E"/>
  <w:p w14:paraId="794788A5" w14:textId="77777777" w:rsidR="00E2495E" w:rsidRDefault="00E249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9280002"/>
      <w:docPartObj>
        <w:docPartGallery w:val="Page Numbers (Bottom of Page)"/>
        <w:docPartUnique/>
      </w:docPartObj>
    </w:sdtPr>
    <w:sdtEndPr>
      <w:rPr>
        <w:rFonts w:ascii="Calibri" w:hAnsi="Calibri" w:cs="Calibri"/>
        <w:sz w:val="22"/>
      </w:rPr>
    </w:sdtEndPr>
    <w:sdtContent>
      <w:p w14:paraId="129BB005" w14:textId="7167A6E5" w:rsidR="00E2495E" w:rsidRPr="006C48DB" w:rsidRDefault="00E2495E">
        <w:pPr>
          <w:pStyle w:val="Stopka"/>
          <w:jc w:val="right"/>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00D11A56" w:rsidRPr="00D11A56">
          <w:rPr>
            <w:rFonts w:ascii="Calibri" w:hAnsi="Calibri" w:cs="Calibri"/>
            <w:noProof/>
            <w:sz w:val="22"/>
            <w:lang w:val="pl-PL"/>
          </w:rPr>
          <w:t>65</w:t>
        </w:r>
        <w:r w:rsidRPr="006C48DB">
          <w:rPr>
            <w:rFonts w:ascii="Calibri" w:hAnsi="Calibri" w:cs="Calibri"/>
            <w:sz w:val="22"/>
          </w:rPr>
          <w:fldChar w:fldCharType="end"/>
        </w:r>
      </w:p>
    </w:sdtContent>
  </w:sdt>
  <w:p w14:paraId="740E6ED8" w14:textId="0C28C1B3" w:rsidR="00E2495E" w:rsidRDefault="00E2495E" w:rsidP="00CA214E">
    <w:pPr>
      <w:pStyle w:val="Stopka"/>
      <w:jc w:val="right"/>
      <w:rPr>
        <w:rFonts w:asciiTheme="majorHAnsi" w:eastAsiaTheme="majorEastAsia" w:hAnsiTheme="majorHAnsi" w:cstheme="maj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EED6E" w14:textId="77777777" w:rsidR="00284708" w:rsidRDefault="00284708" w:rsidP="00887F8A">
      <w:r>
        <w:separator/>
      </w:r>
    </w:p>
    <w:p w14:paraId="25276B6E" w14:textId="77777777" w:rsidR="00284708" w:rsidRDefault="00284708" w:rsidP="00887F8A"/>
  </w:footnote>
  <w:footnote w:type="continuationSeparator" w:id="0">
    <w:p w14:paraId="682A47C0" w14:textId="77777777" w:rsidR="00284708" w:rsidRDefault="00284708" w:rsidP="00887F8A">
      <w:r>
        <w:continuationSeparator/>
      </w:r>
    </w:p>
    <w:p w14:paraId="390F747B" w14:textId="77777777" w:rsidR="00284708" w:rsidRDefault="00284708" w:rsidP="00887F8A"/>
  </w:footnote>
  <w:footnote w:type="continuationNotice" w:id="1">
    <w:p w14:paraId="5A985200" w14:textId="77777777" w:rsidR="00284708" w:rsidRDefault="00284708"/>
  </w:footnote>
  <w:footnote w:id="2">
    <w:p w14:paraId="29B6B52A" w14:textId="20D3D4B6" w:rsidR="00E2495E" w:rsidRPr="008D7177" w:rsidRDefault="00E2495E"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2495E" w:rsidRPr="00164ED5" w:rsidRDefault="00E2495E"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0F55B677" w:rsidR="00E2495E" w:rsidRPr="00D21578" w:rsidRDefault="00E2495E" w:rsidP="0027770E">
      <w:pPr>
        <w:pStyle w:val="Tekstprzypisudolnego"/>
        <w:rPr>
          <w:rFonts w:ascii="Calibri" w:hAnsi="Calibri" w:cs="Calibri"/>
          <w:i/>
          <w:sz w:val="16"/>
          <w:szCs w:val="16"/>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gdy wybór oferty </w:t>
      </w:r>
      <w:r w:rsidRPr="00D21578">
        <w:rPr>
          <w:rFonts w:ascii="Calibri" w:hAnsi="Calibri" w:cs="Calibri"/>
          <w:i/>
          <w:sz w:val="16"/>
          <w:szCs w:val="16"/>
          <w:lang w:val="pl-PL"/>
        </w:rPr>
        <w:t>prowadzi do powstania u Zamawiającego obowiązku podatkowego zgodnie z przepisami o podatku od towarów i usług należy wskazać</w:t>
      </w:r>
      <w:r>
        <w:rPr>
          <w:rFonts w:ascii="Calibri" w:hAnsi="Calibri" w:cs="Calibri"/>
          <w:i/>
          <w:sz w:val="16"/>
          <w:szCs w:val="16"/>
          <w:lang w:val="pl-PL"/>
        </w:rPr>
        <w:t xml:space="preserve"> </w:t>
      </w:r>
      <w:r w:rsidRPr="00D21578">
        <w:rPr>
          <w:rFonts w:ascii="Calibri" w:hAnsi="Calibri" w:cs="Calibri"/>
          <w:i/>
          <w:sz w:val="16"/>
          <w:szCs w:val="16"/>
          <w:lang w:val="pl-PL"/>
        </w:rPr>
        <w:t xml:space="preserve">w </w:t>
      </w:r>
      <w:proofErr w:type="spellStart"/>
      <w:r w:rsidRPr="00D21578">
        <w:rPr>
          <w:rFonts w:ascii="Calibri" w:hAnsi="Calibri" w:cs="Calibri"/>
          <w:i/>
          <w:sz w:val="16"/>
          <w:szCs w:val="16"/>
          <w:lang w:val="pl-PL"/>
        </w:rPr>
        <w:t>tabelil</w:t>
      </w:r>
      <w:proofErr w:type="spellEnd"/>
      <w:r w:rsidRPr="00D21578">
        <w:rPr>
          <w:rFonts w:ascii="Calibri" w:hAnsi="Calibri" w:cs="Calibri"/>
          <w:i/>
          <w:sz w:val="16"/>
          <w:szCs w:val="16"/>
          <w:lang w:val="pl-PL"/>
        </w:rPr>
        <w:t xml:space="preserve"> nazwę (rodzaj) towaru lub usługi, których dostawa lub świadczenie będzie prowadzić d</w:t>
      </w:r>
      <w:r>
        <w:rPr>
          <w:rFonts w:ascii="Calibri" w:hAnsi="Calibri" w:cs="Calibri"/>
          <w:i/>
          <w:sz w:val="16"/>
          <w:szCs w:val="16"/>
          <w:lang w:val="pl-PL"/>
        </w:rPr>
        <w:t>o jego powstania oraz wskazać</w:t>
      </w:r>
      <w:r w:rsidRPr="00D21578">
        <w:rPr>
          <w:rFonts w:ascii="Calibri" w:hAnsi="Calibri" w:cs="Calibri"/>
          <w:i/>
          <w:sz w:val="16"/>
          <w:szCs w:val="16"/>
          <w:lang w:val="pl-PL"/>
        </w:rPr>
        <w:t xml:space="preserve"> ich wartość bez kwoty podatku</w:t>
      </w:r>
      <w:r>
        <w:rPr>
          <w:rFonts w:ascii="Calibri" w:hAnsi="Calibri" w:cs="Calibri"/>
          <w:i/>
          <w:sz w:val="16"/>
          <w:szCs w:val="16"/>
          <w:lang w:val="pl-PL"/>
        </w:rPr>
        <w:t>;</w:t>
      </w:r>
    </w:p>
  </w:footnote>
  <w:footnote w:id="5">
    <w:p w14:paraId="6DD7A702" w14:textId="4F10D637" w:rsidR="00E2495E" w:rsidRPr="00D21578" w:rsidRDefault="00E2495E" w:rsidP="0027770E">
      <w:pPr>
        <w:tabs>
          <w:tab w:val="left" w:pos="567"/>
        </w:tabs>
        <w:suppressAutoHyphens/>
        <w:rPr>
          <w:rFonts w:cs="Calibri"/>
          <w:i/>
          <w:sz w:val="16"/>
          <w:szCs w:val="16"/>
          <w:lang w:eastAsia="x-none"/>
        </w:rPr>
      </w:pPr>
      <w:r w:rsidRPr="00D21578">
        <w:rPr>
          <w:rFonts w:cs="Calibri"/>
          <w:i/>
          <w:sz w:val="16"/>
          <w:szCs w:val="16"/>
          <w:vertAlign w:val="superscript"/>
          <w:lang w:eastAsia="x-none"/>
        </w:rPr>
        <w:footnoteRef/>
      </w:r>
      <w:r w:rsidRPr="00D21578">
        <w:rPr>
          <w:rFonts w:cs="Calibri"/>
          <w:i/>
          <w:sz w:val="16"/>
          <w:szCs w:val="16"/>
          <w:lang w:eastAsia="x-none"/>
        </w:rPr>
        <w:t xml:space="preserve"> niepotrzebne skreślić</w:t>
      </w:r>
      <w:r>
        <w:rPr>
          <w:rFonts w:cs="Calibri"/>
          <w:i/>
          <w:sz w:val="16"/>
          <w:szCs w:val="16"/>
          <w:lang w:eastAsia="x-none"/>
        </w:rPr>
        <w:t>;</w:t>
      </w:r>
    </w:p>
  </w:footnote>
  <w:footnote w:id="6">
    <w:p w14:paraId="6099D7CA" w14:textId="72D6851D" w:rsidR="00E2495E" w:rsidRPr="00D21578" w:rsidRDefault="00E2495E" w:rsidP="0027770E">
      <w:pPr>
        <w:pStyle w:val="Tekstprzypisudolnego"/>
        <w:rPr>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vertAlign w:val="superscript"/>
          <w:lang w:val="pl-PL"/>
        </w:rPr>
        <w:t xml:space="preserve"> </w:t>
      </w:r>
      <w:r w:rsidRPr="00AF2D8F">
        <w:rPr>
          <w:rFonts w:ascii="Calibri" w:hAnsi="Calibri" w:cs="Calibri"/>
          <w:i/>
          <w:sz w:val="16"/>
          <w:szCs w:val="16"/>
          <w:lang w:val="pl-PL"/>
        </w:rPr>
        <w:t>u</w:t>
      </w:r>
      <w:r w:rsidRPr="00D21578">
        <w:rPr>
          <w:rFonts w:ascii="Calibri" w:hAnsi="Calibri" w:cs="Calibri"/>
          <w:i/>
          <w:sz w:val="16"/>
          <w:szCs w:val="16"/>
          <w:lang w:val="pl-PL"/>
        </w:rPr>
        <w:t xml:space="preserve">zupełnić odpowiednio miejsca podając nazwę banku i numer konta – dotyczy wadium </w:t>
      </w:r>
      <w:r>
        <w:rPr>
          <w:rFonts w:ascii="Calibri" w:hAnsi="Calibri" w:cs="Calibri"/>
          <w:i/>
          <w:sz w:val="16"/>
          <w:szCs w:val="16"/>
          <w:lang w:val="pl-PL"/>
        </w:rPr>
        <w:t xml:space="preserve">wnoszonego </w:t>
      </w:r>
      <w:r w:rsidRPr="00D21578">
        <w:rPr>
          <w:rFonts w:ascii="Calibri" w:hAnsi="Calibri" w:cs="Calibri"/>
          <w:i/>
          <w:sz w:val="16"/>
          <w:szCs w:val="16"/>
          <w:lang w:val="pl-PL"/>
        </w:rPr>
        <w:t>w pieniądzu</w:t>
      </w:r>
      <w:r>
        <w:rPr>
          <w:rFonts w:ascii="Calibri" w:hAnsi="Calibri" w:cs="Calibri"/>
          <w:i/>
          <w:sz w:val="16"/>
          <w:szCs w:val="16"/>
          <w:lang w:val="pl-PL"/>
        </w:rPr>
        <w:t>;</w:t>
      </w:r>
    </w:p>
  </w:footnote>
  <w:footnote w:id="7">
    <w:p w14:paraId="7B27F900" w14:textId="3D706A91" w:rsidR="00E2495E" w:rsidRPr="00AF2D8F" w:rsidRDefault="00E2495E" w:rsidP="0027770E">
      <w:pPr>
        <w:pStyle w:val="Tekstprzypisudolnego"/>
        <w:rPr>
          <w:vertAlign w:val="superscript"/>
          <w:lang w:val="pl-PL"/>
        </w:rPr>
      </w:pPr>
      <w:r w:rsidRPr="00AF2D8F">
        <w:rPr>
          <w:rFonts w:ascii="Calibri" w:hAnsi="Calibri" w:cs="Calibri"/>
          <w:i/>
          <w:sz w:val="16"/>
          <w:szCs w:val="16"/>
          <w:vertAlign w:val="superscript"/>
          <w:lang w:val="pl-PL"/>
        </w:rPr>
        <w:footnoteRef/>
      </w:r>
      <w:r w:rsidRPr="00AF2D8F">
        <w:rPr>
          <w:rFonts w:ascii="Calibri" w:hAnsi="Calibri" w:cs="Calibri"/>
          <w:i/>
          <w:sz w:val="16"/>
          <w:szCs w:val="16"/>
          <w:vertAlign w:val="superscript"/>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w:t>
      </w:r>
      <w:r w:rsidRPr="00AF2D8F">
        <w:rPr>
          <w:rFonts w:ascii="Calibri" w:hAnsi="Calibri" w:cs="Calibri"/>
          <w:i/>
          <w:sz w:val="16"/>
          <w:szCs w:val="16"/>
          <w:lang w:val="pl-PL"/>
        </w:rPr>
        <w:t>zaangażowania podwykonawców do realizacji przedmiotu zamówienia należy wskazać części zamówienia, które Wykonawca zamierza powierzyć podwykonawcy</w:t>
      </w:r>
      <w:r>
        <w:rPr>
          <w:rFonts w:ascii="Calibri" w:hAnsi="Calibri" w:cs="Calibri"/>
          <w:i/>
          <w:sz w:val="16"/>
          <w:szCs w:val="16"/>
          <w:lang w:val="pl-PL"/>
        </w:rPr>
        <w:t>;</w:t>
      </w:r>
    </w:p>
  </w:footnote>
  <w:footnote w:id="8">
    <w:p w14:paraId="75819327" w14:textId="081E17F2" w:rsidR="00E2495E" w:rsidRPr="00AF2D8F" w:rsidRDefault="00E2495E" w:rsidP="0027770E">
      <w:pPr>
        <w:pStyle w:val="Tekstprzypisudolnego"/>
        <w:rPr>
          <w:lang w:val="pl-PL"/>
        </w:rPr>
      </w:pPr>
      <w:r w:rsidRPr="00AF2D8F">
        <w:rPr>
          <w:rStyle w:val="Odwoanieprzypisudolnego"/>
          <w:sz w:val="16"/>
          <w:szCs w:val="16"/>
        </w:rPr>
        <w:footnoteRef/>
      </w:r>
      <w:r>
        <w:t xml:space="preserve"> </w:t>
      </w:r>
      <w:r>
        <w:rPr>
          <w:rFonts w:ascii="Calibri" w:hAnsi="Calibri" w:cs="Calibri"/>
          <w:i/>
          <w:sz w:val="16"/>
          <w:szCs w:val="16"/>
          <w:lang w:val="pl-PL"/>
        </w:rPr>
        <w:t>u</w:t>
      </w:r>
      <w:r w:rsidRPr="00AF2D8F">
        <w:rPr>
          <w:rFonts w:ascii="Calibri" w:hAnsi="Calibri" w:cs="Calibri"/>
          <w:i/>
          <w:sz w:val="16"/>
          <w:szCs w:val="16"/>
          <w:lang w:val="pl-PL"/>
        </w:rPr>
        <w:t>zupełnić odpowiednio – o ile są znane</w:t>
      </w:r>
      <w:r>
        <w:rPr>
          <w:rFonts w:ascii="Calibri" w:hAnsi="Calibri" w:cs="Calibri"/>
          <w:i/>
          <w:sz w:val="16"/>
          <w:szCs w:val="16"/>
          <w:lang w:val="pl-PL"/>
        </w:rPr>
        <w:t>;</w:t>
      </w:r>
    </w:p>
  </w:footnote>
  <w:footnote w:id="9">
    <w:p w14:paraId="0BBFA3E4" w14:textId="4C0A436A" w:rsidR="00E2495E" w:rsidRPr="00F95D07" w:rsidRDefault="00E2495E">
      <w:pPr>
        <w:pStyle w:val="Tekstprzypisudolnego"/>
        <w:rPr>
          <w:lang w:val="pl-PL"/>
        </w:rPr>
      </w:pPr>
      <w:r w:rsidRPr="0019662B">
        <w:rPr>
          <w:rStyle w:val="Odwoanieprzypisudolnego"/>
          <w:sz w:val="16"/>
          <w:szCs w:val="16"/>
        </w:rPr>
        <w:footnoteRef/>
      </w:r>
      <w:r>
        <w:t xml:space="preserve"> </w:t>
      </w:r>
      <w:r>
        <w:rPr>
          <w:rFonts w:ascii="Calibri" w:hAnsi="Calibri" w:cs="Calibri"/>
          <w:i/>
          <w:sz w:val="16"/>
          <w:szCs w:val="16"/>
          <w:lang w:val="pl-PL"/>
        </w:rPr>
        <w:t>N</w:t>
      </w:r>
      <w:r w:rsidRPr="00455784">
        <w:rPr>
          <w:rFonts w:ascii="Calibri" w:hAnsi="Calibri" w:cs="Calibri"/>
          <w:i/>
          <w:sz w:val="16"/>
          <w:szCs w:val="16"/>
          <w:lang w:val="pl-PL"/>
        </w:rPr>
        <w:t xml:space="preserve">iepotrzebne skreślić; </w:t>
      </w:r>
      <w:r w:rsidRPr="004C0222">
        <w:rPr>
          <w:rFonts w:asciiTheme="minorHAnsi" w:hAnsiTheme="minorHAnsi" w:cs="Tahoma"/>
          <w:i/>
          <w:kern w:val="16"/>
          <w:sz w:val="16"/>
          <w:szCs w:val="16"/>
        </w:rPr>
        <w:t xml:space="preserve">wypełnić tylko, gdy dotyczy; </w:t>
      </w:r>
      <w:r w:rsidRPr="004C0222">
        <w:rPr>
          <w:rFonts w:asciiTheme="minorHAnsi" w:hAnsiTheme="minorHAnsi" w:cs="Tahoma"/>
          <w:i/>
          <w:iCs/>
          <w:sz w:val="16"/>
          <w:szCs w:val="16"/>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Pr="004C0222">
        <w:rPr>
          <w:rFonts w:asciiTheme="minorHAnsi" w:hAnsiTheme="minorHAnsi" w:cs="Tahoma"/>
          <w:b/>
          <w:i/>
          <w:iCs/>
          <w:sz w:val="16"/>
          <w:szCs w:val="16"/>
        </w:rPr>
        <w:t>w takim przypadku należy wykazać, że zastrzeżone informacje stanowią tajemnicę przedsiębiorstwa</w:t>
      </w:r>
      <w:r>
        <w:rPr>
          <w:rFonts w:ascii="Calibri" w:hAnsi="Calibri" w:cs="Calibri"/>
          <w:i/>
          <w:sz w:val="16"/>
          <w:szCs w:val="16"/>
          <w:lang w:val="pl-PL"/>
        </w:rPr>
        <w:t>.</w:t>
      </w:r>
    </w:p>
  </w:footnote>
  <w:footnote w:id="10">
    <w:p w14:paraId="5CB9EFDA" w14:textId="3AFA8D40" w:rsidR="00E2495E" w:rsidRPr="002D19B2" w:rsidRDefault="00E2495E">
      <w:pPr>
        <w:pStyle w:val="Tekstprzypisudolnego"/>
        <w:rPr>
          <w:rFonts w:ascii="Calibri" w:hAnsi="Calibri" w:cs="Calibri"/>
          <w:i/>
          <w:sz w:val="16"/>
          <w:szCs w:val="16"/>
          <w:lang w:val="pl-PL"/>
        </w:rPr>
      </w:pPr>
      <w:r w:rsidRPr="002D19B2">
        <w:rPr>
          <w:rStyle w:val="Odwoanieprzypisudolnego"/>
          <w:sz w:val="16"/>
          <w:szCs w:val="16"/>
        </w:rPr>
        <w:footnoteRef/>
      </w:r>
      <w:r w:rsidRPr="002D19B2">
        <w:rPr>
          <w:rStyle w:val="Odwoanieprzypisudolnego"/>
          <w:sz w:val="16"/>
          <w:szCs w:val="16"/>
        </w:rPr>
        <w:t xml:space="preserve"> </w:t>
      </w:r>
      <w:r w:rsidRPr="002D19B2">
        <w:rPr>
          <w:rFonts w:ascii="Calibri" w:hAnsi="Calibri" w:cs="Calibri"/>
          <w:i/>
          <w:sz w:val="16"/>
          <w:szCs w:val="16"/>
          <w:lang w:val="pl-PL"/>
        </w:rPr>
        <w:t>Rozporządzeni</w:t>
      </w:r>
      <w:r>
        <w:rPr>
          <w:rFonts w:ascii="Calibri" w:hAnsi="Calibri" w:cs="Calibri"/>
          <w:i/>
          <w:sz w:val="16"/>
          <w:szCs w:val="16"/>
          <w:lang w:val="pl-PL"/>
        </w:rPr>
        <w:t>e</w:t>
      </w:r>
      <w:r w:rsidRPr="002D19B2">
        <w:rPr>
          <w:rFonts w:ascii="Calibri" w:hAnsi="Calibri" w:cs="Calibri"/>
          <w:i/>
          <w:sz w:val="16"/>
          <w:szCs w:val="16"/>
          <w:lang w:val="pl-PL"/>
        </w:rPr>
        <w:t xml:space="preserve"> Parlamentu Europejskiego i Rady (UE) 2016/679 z dnia 27 kwietnia 2016 r. w sprawie ochrony osób fizycznych w związku z przetwarzaniem danych osobowych i w sprawie swobodnego przepływu takich danych oraz</w:t>
      </w:r>
      <w:r>
        <w:rPr>
          <w:rFonts w:ascii="Calibri" w:hAnsi="Calibri" w:cs="Calibri"/>
          <w:i/>
          <w:sz w:val="16"/>
          <w:szCs w:val="16"/>
          <w:lang w:val="pl-PL"/>
        </w:rPr>
        <w:t xml:space="preserve"> uchylenia dyrektywy 95/46/WE.</w:t>
      </w:r>
    </w:p>
  </w:footnote>
  <w:footnote w:id="11">
    <w:p w14:paraId="34F718F6" w14:textId="32ECF453" w:rsidR="00E2495E" w:rsidRPr="00ED44E0" w:rsidRDefault="00E2495E" w:rsidP="002D19B2">
      <w:pPr>
        <w:pStyle w:val="Tekstprzypisudolnego"/>
        <w:rPr>
          <w:rFonts w:ascii="Calibri" w:hAnsi="Calibri" w:cs="Calibri"/>
          <w:i/>
          <w:sz w:val="18"/>
          <w:szCs w:val="18"/>
          <w:lang w:val="pl-PL"/>
        </w:rPr>
      </w:pPr>
      <w:r w:rsidRPr="00ED44E0">
        <w:rPr>
          <w:rStyle w:val="Odwoanieprzypisudolnego"/>
          <w:rFonts w:ascii="Calibri" w:hAnsi="Calibri" w:cs="Calibri"/>
          <w:i/>
          <w:sz w:val="18"/>
          <w:szCs w:val="18"/>
        </w:rPr>
        <w:footnoteRef/>
      </w:r>
      <w:r w:rsidRPr="00ED44E0">
        <w:rPr>
          <w:rFonts w:ascii="Calibri" w:hAnsi="Calibri" w:cs="Calibri"/>
          <w:i/>
          <w:sz w:val="18"/>
          <w:szCs w:val="18"/>
        </w:rPr>
        <w:t xml:space="preserve"> </w:t>
      </w:r>
      <w:r w:rsidRPr="002D19B2">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Calibri" w:hAnsi="Calibri" w:cs="Calibri"/>
          <w:i/>
          <w:sz w:val="16"/>
          <w:szCs w:val="16"/>
          <w:lang w:val="pl-PL"/>
        </w:rPr>
        <w:t>.</w:t>
      </w:r>
    </w:p>
  </w:footnote>
  <w:footnote w:id="12">
    <w:p w14:paraId="3FB4A09E" w14:textId="77777777" w:rsidR="00E2495E" w:rsidRPr="008D6AD1" w:rsidRDefault="00E2495E" w:rsidP="006014A8">
      <w:pPr>
        <w:pStyle w:val="Tekstprzypisudolnego"/>
        <w:rPr>
          <w:rFonts w:asciiTheme="minorHAnsi" w:hAnsiTheme="minorHAnsi" w:cstheme="minorHAnsi"/>
          <w:i/>
          <w:sz w:val="18"/>
          <w:szCs w:val="16"/>
        </w:rPr>
      </w:pPr>
      <w:r>
        <w:rPr>
          <w:rStyle w:val="Odwoanieprzypisudolnego"/>
        </w:rPr>
        <w:footnoteRef/>
      </w:r>
      <w:r>
        <w:t xml:space="preserve"> </w:t>
      </w:r>
      <w:r w:rsidRPr="008D6AD1">
        <w:rPr>
          <w:rFonts w:asciiTheme="minorHAnsi" w:hAnsiTheme="minorHAnsi" w:cstheme="minorHAnsi"/>
          <w:i/>
          <w:sz w:val="18"/>
          <w:szCs w:val="16"/>
        </w:rPr>
        <w:t>Odpowiednio wypełnić TAK jeśli dotyczy;</w:t>
      </w:r>
    </w:p>
  </w:footnote>
  <w:footnote w:id="13">
    <w:p w14:paraId="47C22EA9" w14:textId="4DB552D3" w:rsidR="00E2495E" w:rsidRDefault="00E2495E">
      <w:pPr>
        <w:pStyle w:val="Tekstprzypisudolnego"/>
        <w:rPr>
          <w:rFonts w:asciiTheme="minorHAnsi" w:hAnsiTheme="minorHAnsi" w:cstheme="minorHAnsi"/>
          <w:sz w:val="16"/>
          <w:szCs w:val="16"/>
          <w:lang w:val="pl-PL"/>
        </w:rPr>
      </w:pPr>
      <w:r w:rsidRPr="004D7248">
        <w:rPr>
          <w:rStyle w:val="Odwoanieprzypisudolnego"/>
          <w:rFonts w:asciiTheme="minorHAnsi" w:hAnsiTheme="minorHAnsi" w:cstheme="minorHAnsi"/>
          <w:sz w:val="18"/>
          <w:szCs w:val="16"/>
        </w:rPr>
        <w:footnoteRef/>
      </w:r>
      <w:r w:rsidRPr="004D7248">
        <w:rPr>
          <w:rFonts w:asciiTheme="minorHAnsi" w:hAnsiTheme="minorHAnsi" w:cstheme="minorHAnsi"/>
          <w:sz w:val="18"/>
          <w:szCs w:val="16"/>
        </w:rPr>
        <w:t xml:space="preserve"> </w:t>
      </w:r>
      <w:r w:rsidRPr="004D7248">
        <w:rPr>
          <w:rFonts w:asciiTheme="minorHAnsi" w:hAnsiTheme="minorHAnsi" w:cstheme="minorHAnsi"/>
          <w:i/>
          <w:sz w:val="18"/>
          <w:szCs w:val="16"/>
        </w:rPr>
        <w:t>odpowiednio uzupełnić</w:t>
      </w:r>
      <w:r w:rsidRPr="004D7248">
        <w:rPr>
          <w:rFonts w:asciiTheme="minorHAnsi" w:hAnsiTheme="minorHAnsi" w:cstheme="minorHAnsi"/>
          <w:i/>
          <w:sz w:val="18"/>
          <w:szCs w:val="16"/>
          <w:lang w:val="pl-PL"/>
        </w:rPr>
        <w:t>;</w:t>
      </w:r>
      <w:r w:rsidRPr="004D7248">
        <w:rPr>
          <w:rFonts w:asciiTheme="minorHAnsi" w:hAnsiTheme="minorHAnsi" w:cstheme="minorHAnsi"/>
          <w:sz w:val="18"/>
          <w:szCs w:val="16"/>
          <w:lang w:val="pl-PL"/>
        </w:rPr>
        <w:t xml:space="preserve"> </w:t>
      </w:r>
    </w:p>
    <w:p w14:paraId="6E0FFCA2" w14:textId="77777777" w:rsidR="00E2495E" w:rsidRPr="00983104" w:rsidRDefault="00E2495E">
      <w:pPr>
        <w:pStyle w:val="Tekstprzypisudolnego"/>
        <w:rPr>
          <w:rFonts w:asciiTheme="minorHAnsi" w:hAnsiTheme="minorHAnsi" w:cstheme="minorHAnsi"/>
          <w:sz w:val="16"/>
          <w:szCs w:val="16"/>
          <w:lang w:val="pl-PL"/>
        </w:rPr>
      </w:pPr>
    </w:p>
  </w:footnote>
  <w:footnote w:id="14">
    <w:p w14:paraId="24B5E8C3" w14:textId="468D8B17" w:rsidR="00E2495E" w:rsidRPr="008E6D95" w:rsidRDefault="00E2495E">
      <w:pPr>
        <w:pStyle w:val="Tekstprzypisudolnego"/>
        <w:rPr>
          <w:rFonts w:asciiTheme="minorHAnsi" w:hAnsiTheme="minorHAnsi" w:cstheme="minorHAnsi"/>
          <w:i/>
          <w:sz w:val="18"/>
          <w:szCs w:val="18"/>
          <w:lang w:val="pl-PL"/>
        </w:rPr>
      </w:pPr>
      <w:r w:rsidRPr="008E6D95">
        <w:rPr>
          <w:rStyle w:val="Odwoanieprzypisudolnego"/>
          <w:rFonts w:asciiTheme="minorHAnsi" w:hAnsiTheme="minorHAnsi" w:cstheme="minorHAnsi"/>
          <w:i/>
          <w:sz w:val="18"/>
          <w:szCs w:val="18"/>
        </w:rPr>
        <w:footnoteRef/>
      </w:r>
      <w:r w:rsidRPr="008E6D95">
        <w:rPr>
          <w:rFonts w:asciiTheme="minorHAnsi" w:hAnsiTheme="minorHAnsi" w:cstheme="minorHAnsi"/>
          <w:i/>
          <w:sz w:val="18"/>
          <w:szCs w:val="18"/>
        </w:rPr>
        <w:t xml:space="preserve"> </w:t>
      </w:r>
      <w:r>
        <w:rPr>
          <w:rFonts w:asciiTheme="minorHAnsi" w:hAnsiTheme="minorHAnsi" w:cstheme="minorHAnsi"/>
          <w:i/>
          <w:sz w:val="18"/>
          <w:szCs w:val="18"/>
          <w:lang w:val="pl-PL"/>
        </w:rPr>
        <w:t>p</w:t>
      </w:r>
      <w:r w:rsidRPr="000A6A7A">
        <w:rPr>
          <w:rFonts w:ascii="Calibri" w:hAnsi="Calibri" w:cs="Calibri"/>
          <w:i/>
          <w:iCs/>
          <w:sz w:val="18"/>
          <w:szCs w:val="16"/>
          <w:lang w:val="pl-PL" w:eastAsia="pl-PL"/>
        </w:rPr>
        <w:t>odać zakres dostępnych Wykonawcy zasobów</w:t>
      </w:r>
      <w:r>
        <w:rPr>
          <w:rFonts w:ascii="Calibri" w:hAnsi="Calibri" w:cs="Calibri"/>
          <w:i/>
          <w:iCs/>
          <w:sz w:val="18"/>
          <w:szCs w:val="16"/>
          <w:lang w:val="pl-PL" w:eastAsia="pl-PL"/>
        </w:rPr>
        <w:t>;</w:t>
      </w:r>
    </w:p>
  </w:footnote>
  <w:footnote w:id="15">
    <w:p w14:paraId="35A35C67" w14:textId="70F354F4" w:rsidR="00E2495E" w:rsidRPr="004D7248" w:rsidRDefault="00E2495E" w:rsidP="00F6599B">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4D7248">
        <w:rPr>
          <w:rFonts w:cs="Calibri"/>
          <w:i/>
          <w:iCs/>
          <w:sz w:val="18"/>
          <w:szCs w:val="16"/>
        </w:rPr>
        <w:t>uzupełnić opisując sposób wykorzystania zasobów przy wykonywaniu zamówienia, np. podwykonawstwo;</w:t>
      </w:r>
    </w:p>
  </w:footnote>
  <w:footnote w:id="16">
    <w:p w14:paraId="54D2ED9A" w14:textId="57CDCC02" w:rsidR="00E2495E" w:rsidRPr="004D7248" w:rsidRDefault="00E2495E" w:rsidP="0064243B">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4D7248">
        <w:rPr>
          <w:rFonts w:cs="Calibri"/>
          <w:i/>
          <w:iCs/>
          <w:sz w:val="18"/>
          <w:szCs w:val="16"/>
        </w:rPr>
        <w:t xml:space="preserve">uzupełnić opisując </w:t>
      </w:r>
      <w:r>
        <w:rPr>
          <w:rFonts w:cs="Calibri"/>
          <w:i/>
          <w:iCs/>
          <w:sz w:val="18"/>
          <w:szCs w:val="16"/>
        </w:rPr>
        <w:t xml:space="preserve">okres </w:t>
      </w:r>
      <w:r w:rsidRPr="004D7248">
        <w:rPr>
          <w:rFonts w:cs="Calibri"/>
          <w:i/>
          <w:iCs/>
          <w:sz w:val="18"/>
          <w:szCs w:val="16"/>
        </w:rPr>
        <w:t>wykorzystania zaso</w:t>
      </w:r>
      <w:r>
        <w:rPr>
          <w:rFonts w:cs="Calibri"/>
          <w:i/>
          <w:iCs/>
          <w:sz w:val="18"/>
          <w:szCs w:val="16"/>
        </w:rPr>
        <w:t>bów przy wykonywaniu zamówienia</w:t>
      </w:r>
      <w:r w:rsidRPr="004D7248">
        <w:rPr>
          <w:rFonts w:cs="Calibri"/>
          <w:i/>
          <w:iCs/>
          <w:sz w:val="18"/>
          <w:szCs w:val="16"/>
        </w:rPr>
        <w:t>;</w:t>
      </w:r>
    </w:p>
  </w:footnote>
  <w:footnote w:id="17">
    <w:p w14:paraId="21AFA0BE" w14:textId="0AFAC9F7" w:rsidR="00E2495E" w:rsidRPr="00ED44E0" w:rsidRDefault="00E2495E" w:rsidP="00E02360">
      <w:pPr>
        <w:pStyle w:val="Tekstprzypisudolnego"/>
        <w:rPr>
          <w:rFonts w:ascii="Calibri" w:hAnsi="Calibri" w:cs="Calibri"/>
          <w:i/>
          <w:sz w:val="18"/>
          <w:szCs w:val="18"/>
          <w:lang w:val="pl-PL"/>
        </w:rPr>
      </w:pPr>
      <w:r w:rsidRPr="0037254E">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A67010">
        <w:rPr>
          <w:rFonts w:ascii="Calibri" w:hAnsi="Calibri" w:cs="Calibri"/>
          <w:i/>
          <w:sz w:val="18"/>
          <w:szCs w:val="18"/>
          <w:lang w:val="pl-PL"/>
        </w:rPr>
        <w:t>niniejszy dokument należy złożyć w odpowiedzi na wezwanie.</w:t>
      </w:r>
      <w:r w:rsidRPr="00ED44E0">
        <w:rPr>
          <w:rFonts w:ascii="Calibri" w:hAnsi="Calibri" w:cs="Calibri"/>
          <w:i/>
          <w:sz w:val="18"/>
          <w:szCs w:val="18"/>
          <w:lang w:val="pl-PL"/>
        </w:rPr>
        <w:t xml:space="preserve"> </w:t>
      </w:r>
    </w:p>
  </w:footnote>
  <w:footnote w:id="18">
    <w:p w14:paraId="023BB6ED" w14:textId="4037AFB5" w:rsidR="00E2495E" w:rsidRPr="00475626" w:rsidRDefault="00E2495E" w:rsidP="00475626">
      <w:pPr>
        <w:pStyle w:val="Tekstprzypisudolnego"/>
        <w:rPr>
          <w:lang w:val="pl-PL"/>
        </w:rPr>
      </w:pPr>
      <w:r w:rsidRPr="0037254E">
        <w:rPr>
          <w:rStyle w:val="Odwoanieprzypisudolnego"/>
          <w:rFonts w:ascii="Calibri" w:hAnsi="Calibri" w:cs="Calibri"/>
          <w:i/>
          <w:sz w:val="18"/>
          <w:szCs w:val="18"/>
        </w:rPr>
        <w:footnoteRef/>
      </w:r>
      <w:r w:rsidRPr="0037254E">
        <w:rPr>
          <w:rStyle w:val="Odwoanieprzypisudolnego"/>
          <w:rFonts w:ascii="Calibri" w:hAnsi="Calibri" w:cs="Calibri"/>
          <w:i/>
          <w:sz w:val="18"/>
          <w:szCs w:val="18"/>
        </w:rPr>
        <w:t xml:space="preserve"> </w:t>
      </w:r>
      <w:r w:rsidRPr="00ED44E0">
        <w:rPr>
          <w:rFonts w:ascii="Calibri" w:hAnsi="Calibri" w:cs="Calibri"/>
          <w:i/>
          <w:sz w:val="18"/>
          <w:szCs w:val="18"/>
        </w:rPr>
        <w:t xml:space="preserve">zaznaczyć w sposób wyraźny </w:t>
      </w:r>
      <w:r>
        <w:rPr>
          <w:rFonts w:ascii="Calibri" w:hAnsi="Calibri" w:cs="Calibri"/>
          <w:i/>
          <w:sz w:val="18"/>
          <w:szCs w:val="18"/>
          <w:lang w:val="pl-PL"/>
        </w:rPr>
        <w:t>oświadczenie Wykonawcy;</w:t>
      </w:r>
    </w:p>
  </w:footnote>
  <w:footnote w:id="19">
    <w:p w14:paraId="3441243F" w14:textId="7E8693E3" w:rsidR="00E2495E" w:rsidRPr="0037254E" w:rsidRDefault="00E2495E">
      <w:pPr>
        <w:pStyle w:val="Tekstprzypisudolnego"/>
        <w:rPr>
          <w:lang w:val="pl-PL"/>
        </w:rPr>
      </w:pPr>
      <w:r w:rsidRPr="0037254E">
        <w:rPr>
          <w:rStyle w:val="Odwoanieprzypisudolnego"/>
          <w:rFonts w:ascii="Calibri" w:hAnsi="Calibri" w:cs="Calibri"/>
          <w:i/>
          <w:sz w:val="18"/>
          <w:szCs w:val="18"/>
        </w:rPr>
        <w:footnoteRef/>
      </w:r>
      <w:r w:rsidRPr="0037254E">
        <w:rPr>
          <w:rStyle w:val="Odwoanieprzypisudolnego"/>
          <w:rFonts w:ascii="Calibri" w:hAnsi="Calibri" w:cs="Calibri"/>
          <w:i/>
          <w:sz w:val="18"/>
          <w:szCs w:val="18"/>
        </w:rPr>
        <w:t xml:space="preserve"> </w:t>
      </w:r>
      <w:r>
        <w:rPr>
          <w:rFonts w:ascii="Calibri" w:hAnsi="Calibri" w:cs="Calibri"/>
          <w:i/>
          <w:sz w:val="18"/>
          <w:szCs w:val="18"/>
          <w:lang w:val="pl-PL"/>
        </w:rPr>
        <w:t>w</w:t>
      </w:r>
      <w:r w:rsidRPr="00ED44E0">
        <w:rPr>
          <w:rFonts w:ascii="Calibri" w:hAnsi="Calibri" w:cs="Calibri"/>
          <w:i/>
          <w:sz w:val="18"/>
          <w:szCs w:val="18"/>
        </w:rPr>
        <w:t xml:space="preserve"> przypadku </w:t>
      </w:r>
      <w:r w:rsidRPr="00ED44E0">
        <w:rPr>
          <w:rFonts w:ascii="Calibri" w:hAnsi="Calibri" w:cs="Calibri"/>
          <w:i/>
          <w:sz w:val="18"/>
          <w:szCs w:val="18"/>
          <w:lang w:val="pl-PL"/>
        </w:rPr>
        <w:t xml:space="preserve">oświadczenia o </w:t>
      </w:r>
      <w:r w:rsidRPr="00ED44E0">
        <w:rPr>
          <w:rFonts w:ascii="Calibri" w:hAnsi="Calibri" w:cs="Calibri"/>
          <w:i/>
          <w:sz w:val="18"/>
          <w:szCs w:val="18"/>
        </w:rPr>
        <w:t xml:space="preserve">przynależności do tej samej grupy kapitałowej </w:t>
      </w:r>
      <w:r w:rsidRPr="00ED44E0">
        <w:rPr>
          <w:rFonts w:ascii="Calibri" w:hAnsi="Calibri" w:cs="Calibri"/>
          <w:i/>
          <w:sz w:val="18"/>
          <w:szCs w:val="18"/>
          <w:lang w:val="pl-PL"/>
        </w:rPr>
        <w:t>W</w:t>
      </w:r>
      <w:proofErr w:type="spellStart"/>
      <w:r w:rsidRPr="00ED44E0">
        <w:rPr>
          <w:rFonts w:ascii="Calibri" w:hAnsi="Calibri" w:cs="Calibri"/>
          <w:i/>
          <w:sz w:val="18"/>
          <w:szCs w:val="18"/>
        </w:rPr>
        <w:t>ykonawca</w:t>
      </w:r>
      <w:proofErr w:type="spellEnd"/>
      <w:r w:rsidRPr="00ED44E0">
        <w:rPr>
          <w:rFonts w:ascii="Calibri" w:hAnsi="Calibri" w:cs="Calibri"/>
          <w:i/>
          <w:sz w:val="18"/>
          <w:szCs w:val="18"/>
        </w:rPr>
        <w:t xml:space="preserve"> </w:t>
      </w:r>
      <w:r>
        <w:rPr>
          <w:rFonts w:ascii="Calibri" w:hAnsi="Calibri" w:cs="Calibri"/>
          <w:i/>
          <w:sz w:val="18"/>
          <w:szCs w:val="18"/>
          <w:lang w:val="pl-PL"/>
        </w:rPr>
        <w:t>składa</w:t>
      </w:r>
      <w:r w:rsidRPr="00ED44E0">
        <w:rPr>
          <w:rFonts w:ascii="Calibri" w:hAnsi="Calibri" w:cs="Calibri"/>
          <w:i/>
          <w:sz w:val="18"/>
          <w:szCs w:val="18"/>
        </w:rPr>
        <w:t xml:space="preserve"> wraz z oświadczeniem dokumenty bądź informacje potwierdzające</w:t>
      </w:r>
      <w:r>
        <w:rPr>
          <w:rFonts w:ascii="Calibri" w:hAnsi="Calibri" w:cs="Calibri"/>
          <w:i/>
          <w:sz w:val="18"/>
          <w:szCs w:val="18"/>
          <w:lang w:val="pl-PL"/>
        </w:rPr>
        <w:t xml:space="preserve"> przygotowanie oferty niezależnie od innego wykonawcy należącego do tej samej grupy kapitałowej (§ 2 ust. 1 pkt 2 Rozporządzenia M</w:t>
      </w:r>
      <w:r w:rsidRPr="0037254E">
        <w:rPr>
          <w:rFonts w:ascii="Calibri" w:hAnsi="Calibri" w:cs="Calibri"/>
          <w:i/>
          <w:sz w:val="18"/>
          <w:szCs w:val="18"/>
          <w:lang w:val="pl-PL"/>
        </w:rPr>
        <w:t xml:space="preserve">inistra </w:t>
      </w:r>
      <w:r>
        <w:rPr>
          <w:rFonts w:ascii="Calibri" w:hAnsi="Calibri" w:cs="Calibri"/>
          <w:i/>
          <w:sz w:val="18"/>
          <w:szCs w:val="18"/>
          <w:lang w:val="pl-PL"/>
        </w:rPr>
        <w:t>R</w:t>
      </w:r>
      <w:r w:rsidRPr="0037254E">
        <w:rPr>
          <w:rFonts w:ascii="Calibri" w:hAnsi="Calibri" w:cs="Calibri"/>
          <w:i/>
          <w:sz w:val="18"/>
          <w:szCs w:val="18"/>
          <w:lang w:val="pl-PL"/>
        </w:rPr>
        <w:t xml:space="preserve">ozwoju, </w:t>
      </w:r>
      <w:r>
        <w:rPr>
          <w:rFonts w:ascii="Calibri" w:hAnsi="Calibri" w:cs="Calibri"/>
          <w:i/>
          <w:sz w:val="18"/>
          <w:szCs w:val="18"/>
          <w:lang w:val="pl-PL"/>
        </w:rPr>
        <w:t>P</w:t>
      </w:r>
      <w:r w:rsidRPr="0037254E">
        <w:rPr>
          <w:rFonts w:ascii="Calibri" w:hAnsi="Calibri" w:cs="Calibri"/>
          <w:i/>
          <w:sz w:val="18"/>
          <w:szCs w:val="18"/>
          <w:lang w:val="pl-PL"/>
        </w:rPr>
        <w:t xml:space="preserve">racy i </w:t>
      </w:r>
      <w:r>
        <w:rPr>
          <w:rFonts w:ascii="Calibri" w:hAnsi="Calibri" w:cs="Calibri"/>
          <w:i/>
          <w:sz w:val="18"/>
          <w:szCs w:val="18"/>
          <w:lang w:val="pl-PL"/>
        </w:rPr>
        <w:t>T</w:t>
      </w:r>
      <w:r w:rsidRPr="0037254E">
        <w:rPr>
          <w:rFonts w:ascii="Calibri" w:hAnsi="Calibri" w:cs="Calibri"/>
          <w:i/>
          <w:sz w:val="18"/>
          <w:szCs w:val="18"/>
          <w:lang w:val="pl-PL"/>
        </w:rPr>
        <w:t>echnologii w sprawie podmiotowych środków dowodowych oraz innych dokumentów lub oświadczeń, jakich może żądać zamawiający od wykonawcy</w:t>
      </w:r>
      <w:r>
        <w:rPr>
          <w:rFonts w:ascii="Calibri" w:hAnsi="Calibri" w:cs="Calibri"/>
          <w:i/>
          <w:sz w:val="18"/>
          <w:szCs w:val="18"/>
          <w:lang w:val="pl-PL"/>
        </w:rPr>
        <w:t xml:space="preserve"> z dnia 23.12.2020 r. (DZ. U. z 2020 r. poz. 2415);</w:t>
      </w:r>
    </w:p>
  </w:footnote>
  <w:footnote w:id="20">
    <w:p w14:paraId="5EBF5845" w14:textId="77777777" w:rsidR="00E2495E" w:rsidRPr="00A67010" w:rsidRDefault="00E2495E" w:rsidP="003F5C24">
      <w:pPr>
        <w:pStyle w:val="Tekstprzypisudolnego"/>
        <w:rPr>
          <w:rFonts w:ascii="Calibri" w:hAnsi="Calibri" w:cs="Calibri"/>
          <w:i/>
          <w:sz w:val="18"/>
          <w:szCs w:val="18"/>
          <w:lang w:val="pl-PL"/>
        </w:rPr>
      </w:pPr>
      <w:r w:rsidRPr="00475626">
        <w:rPr>
          <w:rStyle w:val="Odwoanieprzypisudolnego"/>
          <w:rFonts w:ascii="Calibri" w:hAnsi="Calibri" w:cs="Calibri"/>
          <w:b/>
          <w:i/>
          <w:sz w:val="18"/>
          <w:szCs w:val="18"/>
        </w:rPr>
        <w:footnoteRef/>
      </w:r>
      <w:r w:rsidRPr="00475626">
        <w:rPr>
          <w:rFonts w:ascii="Calibri" w:hAnsi="Calibri" w:cs="Calibri"/>
          <w:b/>
          <w:i/>
          <w:sz w:val="18"/>
          <w:szCs w:val="18"/>
        </w:rPr>
        <w:t xml:space="preserve"> </w:t>
      </w:r>
      <w:r w:rsidRPr="00A67010">
        <w:rPr>
          <w:rFonts w:ascii="Calibri" w:eastAsia="Arial Unicode MS" w:hAnsi="Calibri" w:cs="Calibri"/>
          <w:i/>
          <w:sz w:val="18"/>
          <w:szCs w:val="18"/>
        </w:rPr>
        <w:t xml:space="preserve">dokument wypełnia tylko Wykonawca wezwany przez Zamawiającego w trybie art. </w:t>
      </w:r>
      <w:r w:rsidRPr="00A67010">
        <w:rPr>
          <w:rFonts w:ascii="Calibri" w:eastAsia="Arial Unicode MS" w:hAnsi="Calibri" w:cs="Calibri"/>
          <w:i/>
          <w:sz w:val="18"/>
          <w:szCs w:val="18"/>
          <w:lang w:val="pl-PL"/>
        </w:rPr>
        <w:t>1</w:t>
      </w:r>
      <w:r w:rsidRPr="00A67010">
        <w:rPr>
          <w:rFonts w:ascii="Calibri" w:eastAsia="Arial Unicode MS" w:hAnsi="Calibri" w:cs="Calibri"/>
          <w:i/>
          <w:sz w:val="18"/>
          <w:szCs w:val="18"/>
        </w:rPr>
        <w:t>26 ust. 1 ustawy</w:t>
      </w:r>
      <w:r w:rsidRPr="00A67010">
        <w:rPr>
          <w:rFonts w:ascii="Calibri" w:eastAsia="Arial Unicode MS" w:hAnsi="Calibri" w:cs="Calibri"/>
          <w:i/>
          <w:sz w:val="18"/>
          <w:szCs w:val="18"/>
          <w:lang w:val="pl-PL"/>
        </w:rPr>
        <w:t xml:space="preserve"> </w:t>
      </w:r>
      <w:proofErr w:type="spellStart"/>
      <w:r w:rsidRPr="00A67010">
        <w:rPr>
          <w:rFonts w:ascii="Calibri" w:eastAsia="Arial Unicode MS" w:hAnsi="Calibri" w:cs="Calibri"/>
          <w:i/>
          <w:sz w:val="18"/>
          <w:szCs w:val="18"/>
          <w:lang w:val="pl-PL"/>
        </w:rPr>
        <w:t>Pzp</w:t>
      </w:r>
      <w:proofErr w:type="spellEnd"/>
      <w:r w:rsidRPr="00A67010">
        <w:rPr>
          <w:rFonts w:ascii="Calibri" w:eastAsia="Arial Unicode MS" w:hAnsi="Calibri" w:cs="Calibri"/>
          <w:i/>
          <w:sz w:val="18"/>
          <w:szCs w:val="18"/>
          <w:lang w:val="pl-PL"/>
        </w:rPr>
        <w:t>.</w:t>
      </w:r>
    </w:p>
  </w:footnote>
  <w:footnote w:id="21">
    <w:p w14:paraId="11909920" w14:textId="77777777" w:rsidR="00E2495E" w:rsidRPr="00F25FE8" w:rsidRDefault="00E2495E" w:rsidP="00AA5828">
      <w:pPr>
        <w:pStyle w:val="Tekstprzypisudolnego"/>
        <w:rPr>
          <w:lang w:val="pl-PL"/>
        </w:rPr>
      </w:pPr>
      <w:r>
        <w:rPr>
          <w:rStyle w:val="Odwoanieprzypisudolnego"/>
        </w:rPr>
        <w:footnoteRef/>
      </w:r>
      <w:r>
        <w:t xml:space="preserve"> </w:t>
      </w:r>
      <w:r w:rsidRPr="00A67010">
        <w:rPr>
          <w:rFonts w:ascii="Calibri" w:hAnsi="Calibri" w:cs="Calibri"/>
          <w:i/>
          <w:sz w:val="16"/>
          <w:szCs w:val="16"/>
          <w:lang w:val="pl-PL"/>
        </w:rPr>
        <w:t>Niniejszy dokument należy złożyć wraz z ofertą</w:t>
      </w:r>
      <w:r>
        <w:rPr>
          <w:lang w:val="pl-PL"/>
        </w:rPr>
        <w:t xml:space="preserve"> </w:t>
      </w:r>
    </w:p>
  </w:footnote>
  <w:footnote w:id="22">
    <w:p w14:paraId="3B3EF4DD" w14:textId="77777777" w:rsidR="000A7059" w:rsidRPr="00B929A1" w:rsidRDefault="000A7059" w:rsidP="000A7059">
      <w:pPr>
        <w:pStyle w:val="Tekstprzypisudolnego"/>
        <w:rPr>
          <w:rFonts w:cs="Arial"/>
          <w:sz w:val="16"/>
          <w:szCs w:val="16"/>
        </w:rPr>
      </w:pPr>
      <w:r w:rsidRPr="004E3F67">
        <w:rPr>
          <w:rStyle w:val="Odwoanieprzypisudolnego"/>
          <w:rFonts w:cs="Arial"/>
          <w:sz w:val="16"/>
          <w:szCs w:val="16"/>
        </w:rPr>
        <w:footnoteRef/>
      </w:r>
      <w:r w:rsidRPr="004E3F67">
        <w:rPr>
          <w:rFonts w:cs="Arial"/>
          <w:sz w:val="16"/>
          <w:szCs w:val="16"/>
        </w:rPr>
        <w:t xml:space="preserve"> Z</w:t>
      </w:r>
      <w:r>
        <w:rPr>
          <w:rFonts w:cs="Arial"/>
          <w:sz w:val="16"/>
          <w:szCs w:val="16"/>
        </w:rPr>
        <w:t>godnie z treścią art. 5k ust. 1 rozporządzenia 833/2014 w brzmieniu nadanym rozporządzeniem 2022/576 z</w:t>
      </w:r>
      <w:r w:rsidRPr="00B929A1">
        <w:rPr>
          <w:rFonts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70839A" w14:textId="30BA069E" w:rsidR="0057767B" w:rsidRPr="0057767B" w:rsidRDefault="0057767B" w:rsidP="0057767B">
      <w:pPr>
        <w:pStyle w:val="Tekstprzypisudolnego"/>
        <w:rPr>
          <w:rFonts w:cs="Arial"/>
          <w:sz w:val="16"/>
          <w:szCs w:val="16"/>
        </w:rPr>
      </w:pPr>
      <w:bookmarkStart w:id="1" w:name="_Hlk215147644"/>
      <w:r>
        <w:rPr>
          <w:rFonts w:cs="Arial"/>
          <w:sz w:val="16"/>
          <w:szCs w:val="16"/>
        </w:rPr>
        <w:t xml:space="preserve">a) </w:t>
      </w:r>
      <w:r w:rsidRPr="0057767B">
        <w:rPr>
          <w:rFonts w:cs="Arial"/>
          <w:sz w:val="16"/>
          <w:szCs w:val="16"/>
        </w:rPr>
        <w:t>obywateli rosyjskich, osób fizycznych zamieszkałych w Rosji lub osób prawnych, podmiotów lub organów z siedzibą w Rosji;</w:t>
      </w:r>
    </w:p>
    <w:p w14:paraId="4B759CE9" w14:textId="5782DF1A" w:rsidR="0057767B" w:rsidRPr="0057767B" w:rsidRDefault="0057767B" w:rsidP="0057767B">
      <w:pPr>
        <w:pStyle w:val="Tekstprzypisudolnego"/>
        <w:rPr>
          <w:rFonts w:cs="Arial"/>
          <w:sz w:val="16"/>
          <w:szCs w:val="16"/>
        </w:rPr>
      </w:pPr>
      <w:r w:rsidRPr="0057767B">
        <w:rPr>
          <w:rFonts w:cs="Arial"/>
          <w:sz w:val="16"/>
          <w:szCs w:val="16"/>
        </w:rPr>
        <w:t>b) osób prawnych, podmiotów lub organów, do których prawa własności bezpośrednio lub pośrednio w ponad 50 % należą do osoby fizycznej lub prawnej, podmiotu lub organu, o których mowa w lit. a) niniejszego ustępu; lub;</w:t>
      </w:r>
    </w:p>
    <w:p w14:paraId="7A117B0C" w14:textId="60F956F3" w:rsidR="0057767B" w:rsidRPr="0057767B" w:rsidRDefault="0057767B" w:rsidP="0057767B">
      <w:pPr>
        <w:pStyle w:val="Tekstprzypisudolnego"/>
        <w:rPr>
          <w:rFonts w:cs="Arial"/>
          <w:sz w:val="16"/>
          <w:szCs w:val="16"/>
        </w:rPr>
      </w:pPr>
      <w:r w:rsidRPr="0057767B">
        <w:rPr>
          <w:rFonts w:cs="Arial"/>
          <w:sz w:val="16"/>
          <w:szCs w:val="16"/>
        </w:rPr>
        <w:t>c) osób fizycznych lub prawnych, podmiotów lub organów działających w imieniu lub pod kierunkiem osoby fizycznej lub prawnej, podmiotu lub organu, o których mowa w lit. a) lub b) niniejszego ustępu,</w:t>
      </w:r>
    </w:p>
    <w:p w14:paraId="246AAE48" w14:textId="6D26E3AA" w:rsidR="000A7059" w:rsidRPr="00E77184" w:rsidRDefault="0057767B" w:rsidP="0057767B">
      <w:pPr>
        <w:pStyle w:val="Tekstprzypisudolnego"/>
        <w:jc w:val="left"/>
        <w:rPr>
          <w:rFonts w:cs="Arial"/>
          <w:sz w:val="16"/>
          <w:szCs w:val="16"/>
        </w:rPr>
      </w:pPr>
      <w:r w:rsidRPr="0057767B">
        <w:rPr>
          <w:rFonts w:cs="Arial"/>
          <w:sz w:val="16"/>
          <w:szCs w:val="16"/>
        </w:rPr>
        <w:t>w tym podwykonawców, dostawców lub podmiotów, na których zdolności polega się w rozumieniu dyrektyw w sprawie zamówień publicznych, w przypadku gdy przypada na nich ponad 10 % wartości zamówienia</w:t>
      </w:r>
      <w:bookmarkEnd w:id="1"/>
    </w:p>
  </w:footnote>
  <w:footnote w:id="23">
    <w:p w14:paraId="2BACC2D8" w14:textId="77777777" w:rsidR="000A7059" w:rsidRPr="00A82964" w:rsidRDefault="000A7059" w:rsidP="000A7059">
      <w:pPr>
        <w:rPr>
          <w:rFonts w:ascii="Arial" w:hAnsi="Arial" w:cs="Arial"/>
          <w:color w:val="222222"/>
          <w:sz w:val="16"/>
          <w:szCs w:val="16"/>
        </w:rPr>
      </w:pPr>
      <w:r w:rsidRPr="00A82964">
        <w:rPr>
          <w:rStyle w:val="Odwoanieprzypisudolnego"/>
          <w:rFonts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1DBBA546"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2C028E0"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w:t>
      </w:r>
      <w:r>
        <w:rPr>
          <w:rFonts w:ascii="Arial" w:hAnsi="Arial" w:cs="Arial"/>
          <w:color w:val="222222"/>
          <w:sz w:val="16"/>
          <w:szCs w:val="16"/>
        </w:rPr>
        <w:t>5</w:t>
      </w:r>
      <w:r w:rsidRPr="00A82964">
        <w:rPr>
          <w:rFonts w:ascii="Arial" w:hAnsi="Arial" w:cs="Arial"/>
          <w:color w:val="222222"/>
          <w:sz w:val="16"/>
          <w:szCs w:val="16"/>
        </w:rPr>
        <w:t xml:space="preserve"> r. poz. </w:t>
      </w:r>
      <w:r>
        <w:rPr>
          <w:rFonts w:ascii="Arial" w:hAnsi="Arial" w:cs="Arial"/>
          <w:color w:val="222222"/>
          <w:sz w:val="16"/>
          <w:szCs w:val="16"/>
        </w:rPr>
        <w:t>644</w:t>
      </w:r>
      <w:r w:rsidRPr="00A82964">
        <w:rPr>
          <w:rFonts w:ascii="Arial" w:hAnsi="Arial"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0ECE6ED" w14:textId="77777777" w:rsidR="000A7059" w:rsidRPr="00896587" w:rsidRDefault="000A7059" w:rsidP="000A7059">
      <w:pPr>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w:t>
      </w:r>
      <w:r>
        <w:rPr>
          <w:rFonts w:ascii="Arial" w:hAnsi="Arial" w:cs="Arial"/>
          <w:color w:val="222222"/>
          <w:sz w:val="16"/>
          <w:szCs w:val="16"/>
        </w:rPr>
        <w:t xml:space="preserve">120 z </w:t>
      </w:r>
      <w:proofErr w:type="spellStart"/>
      <w:r>
        <w:rPr>
          <w:rFonts w:ascii="Arial" w:hAnsi="Arial" w:cs="Arial"/>
          <w:color w:val="222222"/>
          <w:sz w:val="16"/>
          <w:szCs w:val="16"/>
        </w:rPr>
        <w:t>późn</w:t>
      </w:r>
      <w:proofErr w:type="spellEnd"/>
      <w:r>
        <w:rPr>
          <w:rFonts w:ascii="Arial" w:hAnsi="Arial" w:cs="Arial"/>
          <w:color w:val="222222"/>
          <w:sz w:val="16"/>
          <w:szCs w:val="16"/>
        </w:rPr>
        <w:t>. zm.</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4">
    <w:p w14:paraId="7B63EBDC" w14:textId="77777777" w:rsidR="000A7059" w:rsidRPr="00B929A1" w:rsidRDefault="000A7059" w:rsidP="000A7059">
      <w:pPr>
        <w:pStyle w:val="Tekstprzypisudolnego"/>
        <w:rPr>
          <w:rFonts w:cs="Arial"/>
          <w:sz w:val="16"/>
          <w:szCs w:val="16"/>
        </w:rPr>
      </w:pPr>
      <w:r w:rsidRPr="004E3F67">
        <w:rPr>
          <w:rStyle w:val="Odwoanieprzypisudolnego"/>
          <w:rFonts w:cs="Arial"/>
          <w:sz w:val="16"/>
          <w:szCs w:val="16"/>
        </w:rPr>
        <w:footnoteRef/>
      </w:r>
      <w:r w:rsidRPr="004E3F67">
        <w:rPr>
          <w:rFonts w:cs="Arial"/>
          <w:sz w:val="16"/>
          <w:szCs w:val="16"/>
        </w:rPr>
        <w:t xml:space="preserve"> Z</w:t>
      </w:r>
      <w:r>
        <w:rPr>
          <w:rFonts w:cs="Arial"/>
          <w:sz w:val="16"/>
          <w:szCs w:val="16"/>
        </w:rPr>
        <w:t>godnie z treścią art. 5k ust. 1 rozporządzenia 833/2014 w brzmieniu nadanym rozporządzeniem 2022/576 z</w:t>
      </w:r>
      <w:r w:rsidRPr="00B929A1">
        <w:rPr>
          <w:rFonts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38E73B" w14:textId="09AC996B"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obywateli rosyjskich, osób fizycznych zamieszkałych w Rosji lub osób prawnych, podmiotów lub organów z siedzibą w Rosji;</w:t>
      </w:r>
    </w:p>
    <w:p w14:paraId="5A0B7EE6" w14:textId="62024D21"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osób prawnych, podmiotów lub organów, do których prawa własności bezpośrednio lub pośrednio w ponad 50 % należą do osoby fizycznej lub prawnej, podmiotu lub organu, o których mowa w lit. a) niniejszego ustępu; lub;</w:t>
      </w:r>
    </w:p>
    <w:p w14:paraId="06102DCD" w14:textId="14353EE0"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osób fizycznych lub prawnych, podmiotów lub organów działających w imieniu lub pod kierunkiem osoby fizycznej lub prawnej, podmiotu lub organu, o których mowa w lit. a) lub b) niniejszego ustępu,</w:t>
      </w:r>
    </w:p>
    <w:p w14:paraId="02FAE6F6" w14:textId="35B9C8B2" w:rsidR="000A7059" w:rsidRPr="00897455" w:rsidRDefault="0057767B" w:rsidP="0057767B">
      <w:pPr>
        <w:pStyle w:val="Tekstprzypisudolnego"/>
        <w:jc w:val="left"/>
        <w:rPr>
          <w:rFonts w:cs="Arial"/>
          <w:sz w:val="16"/>
          <w:szCs w:val="16"/>
        </w:rPr>
      </w:pPr>
      <w:r w:rsidRPr="0057767B">
        <w:rPr>
          <w:rFonts w:cs="Arial"/>
          <w:sz w:val="16"/>
          <w:szCs w:val="16"/>
        </w:rPr>
        <w:t>w tym podwykonawców, dostawców lub podmiotów, na których zdolności polega się w rozumieniu dyrektyw w sprawie zamówień publicznych, w przypadku gdy przypada na nich ponad 10 % wartości zamówienia</w:t>
      </w:r>
    </w:p>
  </w:footnote>
  <w:footnote w:id="25">
    <w:p w14:paraId="6E7B1028" w14:textId="77777777" w:rsidR="000A7059" w:rsidRPr="00A82964" w:rsidRDefault="000A7059" w:rsidP="000A7059">
      <w:pPr>
        <w:rPr>
          <w:rFonts w:ascii="Arial" w:hAnsi="Arial" w:cs="Arial"/>
          <w:color w:val="222222"/>
          <w:sz w:val="16"/>
          <w:szCs w:val="16"/>
        </w:rPr>
      </w:pPr>
      <w:r w:rsidRPr="00A82964">
        <w:rPr>
          <w:rStyle w:val="Odwoanieprzypisudolnego"/>
          <w:rFonts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227AF7F"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8440FA"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w:t>
      </w:r>
      <w:r>
        <w:rPr>
          <w:rFonts w:ascii="Arial" w:hAnsi="Arial" w:cs="Arial"/>
          <w:color w:val="222222"/>
          <w:sz w:val="16"/>
          <w:szCs w:val="16"/>
        </w:rPr>
        <w:t>5</w:t>
      </w:r>
      <w:r w:rsidRPr="00A82964">
        <w:rPr>
          <w:rFonts w:ascii="Arial" w:hAnsi="Arial" w:cs="Arial"/>
          <w:color w:val="222222"/>
          <w:sz w:val="16"/>
          <w:szCs w:val="16"/>
        </w:rPr>
        <w:t xml:space="preserve"> r. poz. </w:t>
      </w:r>
      <w:r>
        <w:rPr>
          <w:rFonts w:ascii="Arial" w:hAnsi="Arial" w:cs="Arial"/>
          <w:color w:val="222222"/>
          <w:sz w:val="16"/>
          <w:szCs w:val="16"/>
        </w:rPr>
        <w:t>644</w:t>
      </w:r>
      <w:r w:rsidRPr="00A82964">
        <w:rPr>
          <w:rFonts w:ascii="Arial" w:hAnsi="Arial"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BD863F" w14:textId="77777777" w:rsidR="000A7059" w:rsidRPr="00896587" w:rsidRDefault="000A7059" w:rsidP="000A7059">
      <w:pPr>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w:t>
      </w:r>
      <w:r>
        <w:rPr>
          <w:rFonts w:ascii="Arial" w:hAnsi="Arial" w:cs="Arial"/>
          <w:color w:val="222222"/>
          <w:sz w:val="16"/>
          <w:szCs w:val="16"/>
        </w:rPr>
        <w:t xml:space="preserve">120 z </w:t>
      </w:r>
      <w:proofErr w:type="spellStart"/>
      <w:r>
        <w:rPr>
          <w:rFonts w:ascii="Arial" w:hAnsi="Arial" w:cs="Arial"/>
          <w:color w:val="222222"/>
          <w:sz w:val="16"/>
          <w:szCs w:val="16"/>
        </w:rPr>
        <w:t>późn</w:t>
      </w:r>
      <w:proofErr w:type="spellEnd"/>
      <w:r>
        <w:rPr>
          <w:rFonts w:ascii="Arial" w:hAnsi="Arial" w:cs="Arial"/>
          <w:color w:val="222222"/>
          <w:sz w:val="16"/>
          <w:szCs w:val="16"/>
        </w:rPr>
        <w:t>. zm.</w:t>
      </w:r>
      <w:r w:rsidRPr="00A82964">
        <w:rPr>
          <w:rFonts w:ascii="Arial" w:hAnsi="Arial" w:cs="Arial"/>
          <w:color w:val="222222"/>
          <w:sz w:val="16"/>
          <w:szCs w:val="16"/>
        </w:rPr>
        <w:t xml:space="preserve">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4A9D6" w14:textId="4508664A" w:rsidR="00E2495E" w:rsidRDefault="005058BA" w:rsidP="008354EC">
    <w:pPr>
      <w:pStyle w:val="Nagwek"/>
      <w:jc w:val="center"/>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279118" o:spid="_x0000_s1025" type="#_x0000_t75" alt="" style="position:absolute;left:0;text-align:left;margin-left:-70.65pt;margin-top:-70.85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p w14:paraId="12B4ADC6" w14:textId="77777777" w:rsidR="00E2495E" w:rsidRPr="007C77D7" w:rsidRDefault="00E2495E" w:rsidP="008354EC">
    <w:pPr>
      <w:autoSpaceDE w:val="0"/>
      <w:autoSpaceDN w:val="0"/>
      <w:adjustRightInd w:val="0"/>
      <w:jc w:val="center"/>
      <w:rPr>
        <w:rFonts w:eastAsiaTheme="minorHAnsi" w:cs="Calibri"/>
        <w:color w:val="000000"/>
        <w:sz w:val="20"/>
        <w:szCs w:val="20"/>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8CC02" w14:textId="77777777" w:rsidR="00E2495E" w:rsidRDefault="00E2495E">
    <w:pPr>
      <w:pStyle w:val="Nagwek"/>
    </w:pPr>
    <w:proofErr w:type="spellStart"/>
    <w:r w:rsidRPr="008B4FDC">
      <w:rPr>
        <w:b/>
      </w:rPr>
      <w:t>nr.ref</w:t>
    </w:r>
    <w:proofErr w:type="spellEnd"/>
    <w:r w:rsidRPr="008B4FDC">
      <w:rPr>
        <w:b/>
      </w:rPr>
      <w:t xml:space="preserve">.: </w:t>
    </w:r>
    <w:r>
      <w:rPr>
        <w:b/>
        <w:bCs/>
        <w:u w:val="single"/>
      </w:rPr>
      <w:t>WZP. III. 3411- 2/2</w:t>
    </w:r>
    <w:r w:rsidRPr="008B4FDC">
      <w:rPr>
        <w:b/>
        <w:bCs/>
        <w:u w:val="single"/>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8D1D" w14:textId="27038584" w:rsidR="00E2495E" w:rsidRDefault="00E2495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57</w:t>
    </w:r>
    <w:r>
      <w:rPr>
        <w:rStyle w:val="Numerstrony"/>
      </w:rPr>
      <w:fldChar w:fldCharType="end"/>
    </w:r>
  </w:p>
  <w:p w14:paraId="6DF84DB3" w14:textId="77777777" w:rsidR="00E2495E" w:rsidRDefault="00E2495E">
    <w:pPr>
      <w:pStyle w:val="Nagwek"/>
    </w:pPr>
  </w:p>
  <w:p w14:paraId="69C9C6C2" w14:textId="77777777" w:rsidR="00E2495E" w:rsidRDefault="00E2495E"/>
  <w:p w14:paraId="7CDAEEB1" w14:textId="77777777" w:rsidR="00E2495E" w:rsidRDefault="00E2495E"/>
  <w:p w14:paraId="760403EB" w14:textId="77777777" w:rsidR="00E2495E" w:rsidRDefault="00E2495E"/>
  <w:p w14:paraId="131745E3" w14:textId="77777777" w:rsidR="00E2495E" w:rsidRDefault="00E249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0D52601"/>
    <w:multiLevelType w:val="hybridMultilevel"/>
    <w:tmpl w:val="ACF230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3D34A32"/>
    <w:multiLevelType w:val="hybridMultilevel"/>
    <w:tmpl w:val="28C0CF60"/>
    <w:styleLink w:val="List20"/>
    <w:lvl w:ilvl="0" w:tplc="2188EA28">
      <w:start w:val="1"/>
      <w:numFmt w:val="bullet"/>
      <w:lvlText w:val="-"/>
      <w:lvlJc w:val="left"/>
      <w:pPr>
        <w:tabs>
          <w:tab w:val="num" w:pos="108"/>
        </w:tabs>
        <w:ind w:left="0" w:firstLine="0"/>
      </w:pPr>
      <w:rPr>
        <w:rFonts w:ascii="Verdana" w:eastAsia="Verdana" w:hAnsi="Verdana" w:cs="Verdana"/>
        <w:position w:val="0"/>
        <w:sz w:val="22"/>
        <w:szCs w:val="22"/>
      </w:rPr>
    </w:lvl>
    <w:lvl w:ilvl="1" w:tplc="880E093C">
      <w:start w:val="1"/>
      <w:numFmt w:val="bullet"/>
      <w:lvlText w:val="-"/>
      <w:lvlJc w:val="left"/>
      <w:pPr>
        <w:tabs>
          <w:tab w:val="left" w:pos="439"/>
        </w:tabs>
        <w:ind w:left="439" w:hanging="180"/>
      </w:pPr>
      <w:rPr>
        <w:rFonts w:ascii="Verdana" w:eastAsia="Verdana" w:hAnsi="Verdana" w:cs="Verdana"/>
        <w:position w:val="0"/>
        <w:sz w:val="22"/>
        <w:szCs w:val="22"/>
      </w:rPr>
    </w:lvl>
    <w:lvl w:ilvl="2" w:tplc="C15462E0">
      <w:start w:val="1"/>
      <w:numFmt w:val="bullet"/>
      <w:lvlText w:val="-"/>
      <w:lvlJc w:val="left"/>
      <w:pPr>
        <w:tabs>
          <w:tab w:val="left" w:pos="108"/>
        </w:tabs>
        <w:ind w:left="0" w:firstLine="0"/>
      </w:pPr>
      <w:rPr>
        <w:rFonts w:ascii="Verdana" w:eastAsia="Verdana" w:hAnsi="Verdana" w:cs="Verdana"/>
        <w:position w:val="0"/>
        <w:sz w:val="22"/>
        <w:szCs w:val="22"/>
      </w:rPr>
    </w:lvl>
    <w:lvl w:ilvl="3" w:tplc="9F6C6566">
      <w:start w:val="1"/>
      <w:numFmt w:val="bullet"/>
      <w:lvlText w:val="-"/>
      <w:lvlJc w:val="left"/>
      <w:pPr>
        <w:tabs>
          <w:tab w:val="left" w:pos="108"/>
        </w:tabs>
        <w:ind w:left="0" w:firstLine="0"/>
      </w:pPr>
      <w:rPr>
        <w:rFonts w:ascii="Verdana" w:eastAsia="Verdana" w:hAnsi="Verdana" w:cs="Verdana"/>
        <w:position w:val="0"/>
        <w:sz w:val="22"/>
        <w:szCs w:val="22"/>
      </w:rPr>
    </w:lvl>
    <w:lvl w:ilvl="4" w:tplc="8C029202">
      <w:start w:val="1"/>
      <w:numFmt w:val="bullet"/>
      <w:lvlText w:val="-"/>
      <w:lvlJc w:val="left"/>
      <w:pPr>
        <w:tabs>
          <w:tab w:val="left" w:pos="108"/>
        </w:tabs>
        <w:ind w:left="0" w:firstLine="0"/>
      </w:pPr>
      <w:rPr>
        <w:rFonts w:ascii="Verdana" w:eastAsia="Verdana" w:hAnsi="Verdana" w:cs="Verdana"/>
        <w:position w:val="0"/>
        <w:sz w:val="22"/>
        <w:szCs w:val="22"/>
      </w:rPr>
    </w:lvl>
    <w:lvl w:ilvl="5" w:tplc="DE1C5DFC">
      <w:start w:val="1"/>
      <w:numFmt w:val="bullet"/>
      <w:lvlText w:val="-"/>
      <w:lvlJc w:val="left"/>
      <w:pPr>
        <w:tabs>
          <w:tab w:val="left" w:pos="108"/>
        </w:tabs>
        <w:ind w:left="0" w:firstLine="0"/>
      </w:pPr>
      <w:rPr>
        <w:rFonts w:ascii="Verdana" w:eastAsia="Verdana" w:hAnsi="Verdana" w:cs="Verdana"/>
        <w:position w:val="0"/>
        <w:sz w:val="22"/>
        <w:szCs w:val="22"/>
      </w:rPr>
    </w:lvl>
    <w:lvl w:ilvl="6" w:tplc="E45AFBC2">
      <w:start w:val="1"/>
      <w:numFmt w:val="bullet"/>
      <w:lvlText w:val="-"/>
      <w:lvlJc w:val="left"/>
      <w:pPr>
        <w:tabs>
          <w:tab w:val="left" w:pos="108"/>
        </w:tabs>
        <w:ind w:left="0" w:firstLine="0"/>
      </w:pPr>
      <w:rPr>
        <w:rFonts w:ascii="Verdana" w:eastAsia="Verdana" w:hAnsi="Verdana" w:cs="Verdana"/>
        <w:position w:val="0"/>
        <w:sz w:val="22"/>
        <w:szCs w:val="22"/>
      </w:rPr>
    </w:lvl>
    <w:lvl w:ilvl="7" w:tplc="ED8EF366">
      <w:start w:val="1"/>
      <w:numFmt w:val="bullet"/>
      <w:lvlText w:val="-"/>
      <w:lvlJc w:val="left"/>
      <w:pPr>
        <w:tabs>
          <w:tab w:val="left" w:pos="108"/>
        </w:tabs>
        <w:ind w:left="0" w:firstLine="0"/>
      </w:pPr>
      <w:rPr>
        <w:rFonts w:ascii="Verdana" w:eastAsia="Verdana" w:hAnsi="Verdana" w:cs="Verdana"/>
        <w:position w:val="0"/>
        <w:sz w:val="22"/>
        <w:szCs w:val="22"/>
      </w:rPr>
    </w:lvl>
    <w:lvl w:ilvl="8" w:tplc="27C29C52">
      <w:start w:val="1"/>
      <w:numFmt w:val="bullet"/>
      <w:lvlText w:val="-"/>
      <w:lvlJc w:val="left"/>
      <w:pPr>
        <w:tabs>
          <w:tab w:val="left" w:pos="108"/>
        </w:tabs>
        <w:ind w:left="0" w:firstLine="0"/>
      </w:pPr>
      <w:rPr>
        <w:rFonts w:ascii="Verdana" w:eastAsia="Verdana" w:hAnsi="Verdana" w:cs="Verdana"/>
        <w:position w:val="0"/>
        <w:sz w:val="22"/>
        <w:szCs w:val="22"/>
      </w:rPr>
    </w:lvl>
  </w:abstractNum>
  <w:abstractNum w:abstractNumId="12"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5" w15:restartNumberingAfterBreak="0">
    <w:nsid w:val="1A9460F3"/>
    <w:multiLevelType w:val="hybridMultilevel"/>
    <w:tmpl w:val="D05E66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03F9F"/>
    <w:multiLevelType w:val="hybridMultilevel"/>
    <w:tmpl w:val="0AD02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287F5A"/>
    <w:multiLevelType w:val="hybridMultilevel"/>
    <w:tmpl w:val="C4BE3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BF0444"/>
    <w:multiLevelType w:val="multilevel"/>
    <w:tmpl w:val="01E8731C"/>
    <w:lvl w:ilvl="0">
      <w:start w:val="1"/>
      <w:numFmt w:val="decimal"/>
      <w:lvlText w:val="%1."/>
      <w:lvlJc w:val="left"/>
      <w:pPr>
        <w:ind w:left="360" w:hanging="360"/>
      </w:pPr>
      <w:rPr>
        <w:b w:val="0"/>
        <w:bCs/>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54876C1"/>
    <w:multiLevelType w:val="hybridMultilevel"/>
    <w:tmpl w:val="2160BADE"/>
    <w:styleLink w:val="List103"/>
    <w:lvl w:ilvl="0" w:tplc="49048322">
      <w:start w:val="1"/>
      <w:numFmt w:val="bullet"/>
      <w:lvlText w:val="-"/>
      <w:lvlJc w:val="left"/>
      <w:pPr>
        <w:tabs>
          <w:tab w:val="num" w:pos="182"/>
        </w:tabs>
        <w:ind w:left="182" w:hanging="163"/>
      </w:pPr>
      <w:rPr>
        <w:rFonts w:ascii="Verdana" w:eastAsia="Verdana" w:hAnsi="Verdana" w:cs="Verdana"/>
        <w:position w:val="0"/>
        <w:sz w:val="22"/>
        <w:szCs w:val="22"/>
      </w:rPr>
    </w:lvl>
    <w:lvl w:ilvl="1" w:tplc="4DF2C98E">
      <w:start w:val="1"/>
      <w:numFmt w:val="bullet"/>
      <w:lvlText w:val="-"/>
      <w:lvlJc w:val="left"/>
      <w:pPr>
        <w:tabs>
          <w:tab w:val="left" w:pos="410"/>
        </w:tabs>
        <w:ind w:left="410" w:hanging="151"/>
      </w:pPr>
      <w:rPr>
        <w:rFonts w:ascii="Verdana" w:eastAsia="Verdana" w:hAnsi="Verdana" w:cs="Verdana"/>
        <w:position w:val="0"/>
        <w:sz w:val="22"/>
        <w:szCs w:val="22"/>
      </w:rPr>
    </w:lvl>
    <w:lvl w:ilvl="2" w:tplc="EA8806F4">
      <w:start w:val="1"/>
      <w:numFmt w:val="bullet"/>
      <w:lvlText w:val="-"/>
      <w:lvlJc w:val="left"/>
      <w:pPr>
        <w:tabs>
          <w:tab w:val="left" w:pos="650"/>
        </w:tabs>
        <w:ind w:left="650" w:hanging="151"/>
      </w:pPr>
      <w:rPr>
        <w:rFonts w:ascii="Verdana" w:eastAsia="Verdana" w:hAnsi="Verdana" w:cs="Verdana"/>
        <w:position w:val="0"/>
        <w:sz w:val="22"/>
        <w:szCs w:val="22"/>
      </w:rPr>
    </w:lvl>
    <w:lvl w:ilvl="3" w:tplc="35A678C0">
      <w:start w:val="1"/>
      <w:numFmt w:val="bullet"/>
      <w:lvlText w:val="-"/>
      <w:lvlJc w:val="left"/>
      <w:pPr>
        <w:tabs>
          <w:tab w:val="left" w:pos="890"/>
        </w:tabs>
        <w:ind w:left="890" w:hanging="151"/>
      </w:pPr>
      <w:rPr>
        <w:rFonts w:ascii="Verdana" w:eastAsia="Verdana" w:hAnsi="Verdana" w:cs="Verdana"/>
        <w:position w:val="0"/>
        <w:sz w:val="22"/>
        <w:szCs w:val="22"/>
      </w:rPr>
    </w:lvl>
    <w:lvl w:ilvl="4" w:tplc="BD8E7388">
      <w:start w:val="1"/>
      <w:numFmt w:val="bullet"/>
      <w:lvlText w:val="-"/>
      <w:lvlJc w:val="left"/>
      <w:pPr>
        <w:tabs>
          <w:tab w:val="left" w:pos="1130"/>
        </w:tabs>
        <w:ind w:left="1130" w:hanging="151"/>
      </w:pPr>
      <w:rPr>
        <w:rFonts w:ascii="Verdana" w:eastAsia="Verdana" w:hAnsi="Verdana" w:cs="Verdana"/>
        <w:position w:val="0"/>
        <w:sz w:val="22"/>
        <w:szCs w:val="22"/>
      </w:rPr>
    </w:lvl>
    <w:lvl w:ilvl="5" w:tplc="867CE846">
      <w:start w:val="1"/>
      <w:numFmt w:val="bullet"/>
      <w:lvlText w:val="-"/>
      <w:lvlJc w:val="left"/>
      <w:pPr>
        <w:tabs>
          <w:tab w:val="left" w:pos="1370"/>
        </w:tabs>
        <w:ind w:left="1370" w:hanging="151"/>
      </w:pPr>
      <w:rPr>
        <w:rFonts w:ascii="Verdana" w:eastAsia="Verdana" w:hAnsi="Verdana" w:cs="Verdana"/>
        <w:position w:val="0"/>
        <w:sz w:val="22"/>
        <w:szCs w:val="22"/>
      </w:rPr>
    </w:lvl>
    <w:lvl w:ilvl="6" w:tplc="44060DA2">
      <w:start w:val="1"/>
      <w:numFmt w:val="bullet"/>
      <w:lvlText w:val="-"/>
      <w:lvlJc w:val="left"/>
      <w:pPr>
        <w:tabs>
          <w:tab w:val="left" w:pos="1610"/>
        </w:tabs>
        <w:ind w:left="1610" w:hanging="151"/>
      </w:pPr>
      <w:rPr>
        <w:rFonts w:ascii="Verdana" w:eastAsia="Verdana" w:hAnsi="Verdana" w:cs="Verdana"/>
        <w:position w:val="0"/>
        <w:sz w:val="22"/>
        <w:szCs w:val="22"/>
      </w:rPr>
    </w:lvl>
    <w:lvl w:ilvl="7" w:tplc="4704E654">
      <w:start w:val="1"/>
      <w:numFmt w:val="bullet"/>
      <w:lvlText w:val="-"/>
      <w:lvlJc w:val="left"/>
      <w:pPr>
        <w:tabs>
          <w:tab w:val="left" w:pos="1850"/>
        </w:tabs>
        <w:ind w:left="1850" w:hanging="151"/>
      </w:pPr>
      <w:rPr>
        <w:rFonts w:ascii="Verdana" w:eastAsia="Verdana" w:hAnsi="Verdana" w:cs="Verdana"/>
        <w:position w:val="0"/>
        <w:sz w:val="22"/>
        <w:szCs w:val="22"/>
      </w:rPr>
    </w:lvl>
    <w:lvl w:ilvl="8" w:tplc="A4389086">
      <w:start w:val="1"/>
      <w:numFmt w:val="bullet"/>
      <w:lvlText w:val="-"/>
      <w:lvlJc w:val="left"/>
      <w:pPr>
        <w:tabs>
          <w:tab w:val="left" w:pos="2090"/>
        </w:tabs>
        <w:ind w:left="2090" w:hanging="151"/>
      </w:pPr>
      <w:rPr>
        <w:rFonts w:ascii="Verdana" w:eastAsia="Verdana" w:hAnsi="Verdana" w:cs="Verdana"/>
        <w:position w:val="0"/>
        <w:sz w:val="22"/>
        <w:szCs w:val="22"/>
      </w:rPr>
    </w:lvl>
  </w:abstractNum>
  <w:abstractNum w:abstractNumId="20"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BD29B9"/>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5"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7"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B02425"/>
    <w:multiLevelType w:val="multilevel"/>
    <w:tmpl w:val="87DA3A4A"/>
    <w:lvl w:ilvl="0">
      <w:start w:val="1"/>
      <w:numFmt w:val="decimal"/>
      <w:lvlText w:val="%1."/>
      <w:lvlJc w:val="left"/>
      <w:pPr>
        <w:ind w:left="720" w:hanging="360"/>
      </w:pPr>
      <w:rPr>
        <w:b/>
        <w:bCs w:val="0"/>
      </w:rPr>
    </w:lvl>
    <w:lvl w:ilvl="1">
      <w:start w:val="1"/>
      <w:numFmt w:val="decimal"/>
      <w:isLgl/>
      <w:lvlText w:val="%1.%2."/>
      <w:lvlJc w:val="left"/>
      <w:pPr>
        <w:ind w:left="1211" w:hanging="360"/>
      </w:pPr>
      <w:rPr>
        <w:rFonts w:hint="default"/>
        <w:b/>
        <w:bCs w:val="0"/>
      </w:rPr>
    </w:lvl>
    <w:lvl w:ilvl="2">
      <w:start w:val="1"/>
      <w:numFmt w:val="decimal"/>
      <w:isLgl/>
      <w:lvlText w:val="%1.%2.%3."/>
      <w:lvlJc w:val="left"/>
      <w:pPr>
        <w:ind w:left="1855" w:hanging="720"/>
      </w:pPr>
      <w:rPr>
        <w:rFonts w:hint="default"/>
        <w:b/>
        <w:bCs w:val="0"/>
      </w:rPr>
    </w:lvl>
    <w:lvl w:ilvl="3">
      <w:start w:val="1"/>
      <w:numFmt w:val="decimal"/>
      <w:isLgl/>
      <w:lvlText w:val="%1.%2.%3.%4."/>
      <w:lvlJc w:val="left"/>
      <w:pPr>
        <w:ind w:left="2130" w:hanging="720"/>
      </w:pPr>
      <w:rPr>
        <w:rFonts w:hint="default"/>
        <w:b w:val="0"/>
        <w:bCs w:val="0"/>
      </w:rPr>
    </w:lvl>
    <w:lvl w:ilvl="4">
      <w:start w:val="1"/>
      <w:numFmt w:val="decimal"/>
      <w:isLgl/>
      <w:lvlText w:val="%1.%2.%3.%4.%5."/>
      <w:lvlJc w:val="left"/>
      <w:pPr>
        <w:ind w:left="2840" w:hanging="1080"/>
      </w:pPr>
      <w:rPr>
        <w:rFonts w:hint="default"/>
        <w:b w:val="0"/>
        <w:bCs/>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9"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DE130A9"/>
    <w:multiLevelType w:val="hybridMultilevel"/>
    <w:tmpl w:val="41FE32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6327E3"/>
    <w:multiLevelType w:val="hybridMultilevel"/>
    <w:tmpl w:val="9C68ACD2"/>
    <w:lvl w:ilvl="0" w:tplc="3072EB76">
      <w:start w:val="100"/>
      <w:numFmt w:val="bullet"/>
      <w:lvlText w:val=""/>
      <w:lvlJc w:val="left"/>
      <w:pPr>
        <w:ind w:left="927" w:hanging="360"/>
      </w:pPr>
      <w:rPr>
        <w:rFonts w:ascii="Symbol" w:eastAsia="Arial Unicode MS" w:hAnsi="Symbol" w:cs="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4" w15:restartNumberingAfterBreak="0">
    <w:nsid w:val="489548CD"/>
    <w:multiLevelType w:val="hybridMultilevel"/>
    <w:tmpl w:val="50146B9C"/>
    <w:styleLink w:val="List108"/>
    <w:lvl w:ilvl="0" w:tplc="DB00189E">
      <w:start w:val="1"/>
      <w:numFmt w:val="bullet"/>
      <w:lvlText w:val="-"/>
      <w:lvlJc w:val="left"/>
      <w:pPr>
        <w:tabs>
          <w:tab w:val="num" w:pos="199"/>
        </w:tabs>
        <w:ind w:left="199" w:hanging="180"/>
      </w:pPr>
      <w:rPr>
        <w:rFonts w:ascii="Verdana" w:eastAsia="Verdana" w:hAnsi="Verdana" w:cs="Verdana"/>
        <w:position w:val="0"/>
        <w:sz w:val="22"/>
        <w:szCs w:val="22"/>
      </w:rPr>
    </w:lvl>
    <w:lvl w:ilvl="1" w:tplc="A6126F0E">
      <w:start w:val="1"/>
      <w:numFmt w:val="bullet"/>
      <w:lvlText w:val="-"/>
      <w:lvlJc w:val="left"/>
      <w:pPr>
        <w:tabs>
          <w:tab w:val="left" w:pos="108"/>
        </w:tabs>
        <w:ind w:left="0" w:firstLine="0"/>
      </w:pPr>
      <w:rPr>
        <w:rFonts w:ascii="Verdana" w:eastAsia="Verdana" w:hAnsi="Verdana" w:cs="Verdana"/>
        <w:position w:val="0"/>
        <w:sz w:val="22"/>
        <w:szCs w:val="22"/>
      </w:rPr>
    </w:lvl>
    <w:lvl w:ilvl="2" w:tplc="E140E31A">
      <w:start w:val="1"/>
      <w:numFmt w:val="bullet"/>
      <w:lvlText w:val="-"/>
      <w:lvlJc w:val="left"/>
      <w:pPr>
        <w:tabs>
          <w:tab w:val="left" w:pos="108"/>
        </w:tabs>
        <w:ind w:left="0" w:firstLine="0"/>
      </w:pPr>
      <w:rPr>
        <w:rFonts w:ascii="Verdana" w:eastAsia="Verdana" w:hAnsi="Verdana" w:cs="Verdana"/>
        <w:position w:val="0"/>
        <w:sz w:val="22"/>
        <w:szCs w:val="22"/>
      </w:rPr>
    </w:lvl>
    <w:lvl w:ilvl="3" w:tplc="22F0955C">
      <w:start w:val="1"/>
      <w:numFmt w:val="bullet"/>
      <w:lvlText w:val="-"/>
      <w:lvlJc w:val="left"/>
      <w:pPr>
        <w:tabs>
          <w:tab w:val="left" w:pos="108"/>
        </w:tabs>
        <w:ind w:left="0" w:firstLine="0"/>
      </w:pPr>
      <w:rPr>
        <w:rFonts w:ascii="Verdana" w:eastAsia="Verdana" w:hAnsi="Verdana" w:cs="Verdana"/>
        <w:position w:val="0"/>
        <w:sz w:val="22"/>
        <w:szCs w:val="22"/>
      </w:rPr>
    </w:lvl>
    <w:lvl w:ilvl="4" w:tplc="8FD8DB44">
      <w:start w:val="1"/>
      <w:numFmt w:val="bullet"/>
      <w:lvlText w:val="-"/>
      <w:lvlJc w:val="left"/>
      <w:pPr>
        <w:tabs>
          <w:tab w:val="left" w:pos="108"/>
        </w:tabs>
        <w:ind w:left="0" w:firstLine="0"/>
      </w:pPr>
      <w:rPr>
        <w:rFonts w:ascii="Verdana" w:eastAsia="Verdana" w:hAnsi="Verdana" w:cs="Verdana"/>
        <w:position w:val="0"/>
        <w:sz w:val="22"/>
        <w:szCs w:val="22"/>
      </w:rPr>
    </w:lvl>
    <w:lvl w:ilvl="5" w:tplc="4DDA3D98">
      <w:start w:val="1"/>
      <w:numFmt w:val="bullet"/>
      <w:lvlText w:val="-"/>
      <w:lvlJc w:val="left"/>
      <w:pPr>
        <w:tabs>
          <w:tab w:val="left" w:pos="108"/>
        </w:tabs>
        <w:ind w:left="0" w:firstLine="0"/>
      </w:pPr>
      <w:rPr>
        <w:rFonts w:ascii="Verdana" w:eastAsia="Verdana" w:hAnsi="Verdana" w:cs="Verdana"/>
        <w:position w:val="0"/>
        <w:sz w:val="22"/>
        <w:szCs w:val="22"/>
      </w:rPr>
    </w:lvl>
    <w:lvl w:ilvl="6" w:tplc="3C54CFA4">
      <w:start w:val="1"/>
      <w:numFmt w:val="bullet"/>
      <w:lvlText w:val="-"/>
      <w:lvlJc w:val="left"/>
      <w:pPr>
        <w:tabs>
          <w:tab w:val="left" w:pos="108"/>
        </w:tabs>
        <w:ind w:left="0" w:firstLine="0"/>
      </w:pPr>
      <w:rPr>
        <w:rFonts w:ascii="Verdana" w:eastAsia="Verdana" w:hAnsi="Verdana" w:cs="Verdana"/>
        <w:position w:val="0"/>
        <w:sz w:val="22"/>
        <w:szCs w:val="22"/>
      </w:rPr>
    </w:lvl>
    <w:lvl w:ilvl="7" w:tplc="3F8414C8">
      <w:start w:val="1"/>
      <w:numFmt w:val="bullet"/>
      <w:lvlText w:val="-"/>
      <w:lvlJc w:val="left"/>
      <w:pPr>
        <w:tabs>
          <w:tab w:val="left" w:pos="108"/>
        </w:tabs>
        <w:ind w:left="0" w:firstLine="0"/>
      </w:pPr>
      <w:rPr>
        <w:rFonts w:ascii="Verdana" w:eastAsia="Verdana" w:hAnsi="Verdana" w:cs="Verdana"/>
        <w:position w:val="0"/>
        <w:sz w:val="22"/>
        <w:szCs w:val="22"/>
      </w:rPr>
    </w:lvl>
    <w:lvl w:ilvl="8" w:tplc="BA6C78A6">
      <w:start w:val="1"/>
      <w:numFmt w:val="bullet"/>
      <w:lvlText w:val="-"/>
      <w:lvlJc w:val="left"/>
      <w:pPr>
        <w:tabs>
          <w:tab w:val="left" w:pos="108"/>
        </w:tabs>
        <w:ind w:left="0" w:firstLine="0"/>
      </w:pPr>
      <w:rPr>
        <w:rFonts w:ascii="Verdana" w:eastAsia="Verdana" w:hAnsi="Verdana" w:cs="Verdana"/>
        <w:position w:val="0"/>
        <w:sz w:val="22"/>
        <w:szCs w:val="22"/>
      </w:rPr>
    </w:lvl>
  </w:abstractNum>
  <w:abstractNum w:abstractNumId="35" w15:restartNumberingAfterBreak="0">
    <w:nsid w:val="49493E81"/>
    <w:multiLevelType w:val="hybridMultilevel"/>
    <w:tmpl w:val="2746F548"/>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7"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9" w15:restartNumberingAfterBreak="0">
    <w:nsid w:val="57E0680A"/>
    <w:multiLevelType w:val="hybridMultilevel"/>
    <w:tmpl w:val="41FE32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7D6BAF"/>
    <w:multiLevelType w:val="hybridMultilevel"/>
    <w:tmpl w:val="B8A88D06"/>
    <w:lvl w:ilvl="0" w:tplc="415603D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C62448"/>
    <w:multiLevelType w:val="hybridMultilevel"/>
    <w:tmpl w:val="0960F5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44" w15:restartNumberingAfterBreak="0">
    <w:nsid w:val="61293988"/>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3E33761"/>
    <w:multiLevelType w:val="hybridMultilevel"/>
    <w:tmpl w:val="80CA37E6"/>
    <w:lvl w:ilvl="0" w:tplc="BAC83A7E">
      <w:start w:val="1"/>
      <w:numFmt w:val="decimal"/>
      <w:lvlText w:val="4.%1."/>
      <w:lvlJc w:val="left"/>
      <w:pPr>
        <w:ind w:left="644" w:hanging="360"/>
      </w:pPr>
      <w:rPr>
        <w:rFonts w:hint="default"/>
        <w:b w:val="0"/>
        <w:bCs/>
      </w:rPr>
    </w:lvl>
    <w:lvl w:ilvl="1" w:tplc="04150019">
      <w:start w:val="1"/>
      <w:numFmt w:val="lowerLetter"/>
      <w:lvlText w:val="%2."/>
      <w:lvlJc w:val="left"/>
      <w:pPr>
        <w:ind w:left="1440" w:hanging="360"/>
      </w:pPr>
    </w:lvl>
    <w:lvl w:ilvl="2" w:tplc="D43EC88E">
      <w:start w:val="1"/>
      <w:numFmt w:val="decimal"/>
      <w:lvlText w:val="%3)"/>
      <w:lvlJc w:val="right"/>
      <w:pPr>
        <w:ind w:left="2160" w:hanging="180"/>
      </w:pPr>
      <w:rPr>
        <w:rFonts w:ascii="Aptos" w:eastAsia="Arial Unicode MS" w:hAnsi="Aptos" w:cs="Calibri" w:hint="default"/>
      </w:rPr>
    </w:lvl>
    <w:lvl w:ilvl="3" w:tplc="3D5EA01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7F17B8"/>
    <w:multiLevelType w:val="hybridMultilevel"/>
    <w:tmpl w:val="1B60A884"/>
    <w:lvl w:ilvl="0" w:tplc="636EDDFE">
      <w:start w:val="1"/>
      <w:numFmt w:val="lowerLetter"/>
      <w:lvlText w:val="%1)"/>
      <w:lvlJc w:val="left"/>
      <w:pPr>
        <w:ind w:left="720" w:hanging="360"/>
      </w:pPr>
      <w:rPr>
        <w:rFonts w:ascii="Calibri" w:hAnsi="Calibri"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F2400A"/>
    <w:multiLevelType w:val="hybridMultilevel"/>
    <w:tmpl w:val="BA9A5F3C"/>
    <w:styleLink w:val="List15"/>
    <w:lvl w:ilvl="0" w:tplc="02E8BD2C">
      <w:start w:val="1"/>
      <w:numFmt w:val="bullet"/>
      <w:lvlText w:val="-"/>
      <w:lvlJc w:val="left"/>
      <w:pPr>
        <w:tabs>
          <w:tab w:val="num" w:pos="170"/>
        </w:tabs>
        <w:ind w:left="170" w:hanging="151"/>
      </w:pPr>
      <w:rPr>
        <w:rFonts w:ascii="Verdana" w:eastAsia="Verdana" w:hAnsi="Verdana" w:cs="Verdana"/>
        <w:position w:val="0"/>
        <w:sz w:val="22"/>
        <w:szCs w:val="22"/>
      </w:rPr>
    </w:lvl>
    <w:lvl w:ilvl="1" w:tplc="E6D4E76C">
      <w:start w:val="1"/>
      <w:numFmt w:val="bullet"/>
      <w:lvlText w:val="-"/>
      <w:lvlJc w:val="left"/>
      <w:pPr>
        <w:tabs>
          <w:tab w:val="left" w:pos="439"/>
        </w:tabs>
        <w:ind w:left="439" w:hanging="180"/>
      </w:pPr>
      <w:rPr>
        <w:rFonts w:ascii="Verdana" w:eastAsia="Verdana" w:hAnsi="Verdana" w:cs="Verdana"/>
        <w:position w:val="0"/>
        <w:sz w:val="22"/>
        <w:szCs w:val="22"/>
      </w:rPr>
    </w:lvl>
    <w:lvl w:ilvl="2" w:tplc="CD023AAA">
      <w:start w:val="1"/>
      <w:numFmt w:val="bullet"/>
      <w:lvlText w:val="-"/>
      <w:lvlJc w:val="left"/>
      <w:pPr>
        <w:tabs>
          <w:tab w:val="left" w:pos="650"/>
        </w:tabs>
        <w:ind w:left="650" w:hanging="151"/>
      </w:pPr>
      <w:rPr>
        <w:rFonts w:ascii="Verdana" w:eastAsia="Verdana" w:hAnsi="Verdana" w:cs="Verdana"/>
        <w:position w:val="0"/>
        <w:sz w:val="22"/>
        <w:szCs w:val="22"/>
      </w:rPr>
    </w:lvl>
    <w:lvl w:ilvl="3" w:tplc="FCA4D132">
      <w:start w:val="1"/>
      <w:numFmt w:val="bullet"/>
      <w:lvlText w:val="-"/>
      <w:lvlJc w:val="left"/>
      <w:pPr>
        <w:tabs>
          <w:tab w:val="left" w:pos="890"/>
        </w:tabs>
        <w:ind w:left="890" w:hanging="151"/>
      </w:pPr>
      <w:rPr>
        <w:rFonts w:ascii="Verdana" w:eastAsia="Verdana" w:hAnsi="Verdana" w:cs="Verdana"/>
        <w:position w:val="0"/>
        <w:sz w:val="22"/>
        <w:szCs w:val="22"/>
      </w:rPr>
    </w:lvl>
    <w:lvl w:ilvl="4" w:tplc="19C01DA6">
      <w:start w:val="1"/>
      <w:numFmt w:val="bullet"/>
      <w:lvlText w:val="-"/>
      <w:lvlJc w:val="left"/>
      <w:pPr>
        <w:tabs>
          <w:tab w:val="left" w:pos="1130"/>
        </w:tabs>
        <w:ind w:left="1130" w:hanging="151"/>
      </w:pPr>
      <w:rPr>
        <w:rFonts w:ascii="Verdana" w:eastAsia="Verdana" w:hAnsi="Verdana" w:cs="Verdana"/>
        <w:position w:val="0"/>
        <w:sz w:val="22"/>
        <w:szCs w:val="22"/>
      </w:rPr>
    </w:lvl>
    <w:lvl w:ilvl="5" w:tplc="DADE1D82">
      <w:start w:val="1"/>
      <w:numFmt w:val="bullet"/>
      <w:lvlText w:val="-"/>
      <w:lvlJc w:val="left"/>
      <w:pPr>
        <w:tabs>
          <w:tab w:val="left" w:pos="1370"/>
        </w:tabs>
        <w:ind w:left="1370" w:hanging="151"/>
      </w:pPr>
      <w:rPr>
        <w:rFonts w:ascii="Verdana" w:eastAsia="Verdana" w:hAnsi="Verdana" w:cs="Verdana"/>
        <w:position w:val="0"/>
        <w:sz w:val="22"/>
        <w:szCs w:val="22"/>
      </w:rPr>
    </w:lvl>
    <w:lvl w:ilvl="6" w:tplc="890861FC">
      <w:start w:val="1"/>
      <w:numFmt w:val="bullet"/>
      <w:lvlText w:val="-"/>
      <w:lvlJc w:val="left"/>
      <w:pPr>
        <w:tabs>
          <w:tab w:val="left" w:pos="1610"/>
        </w:tabs>
        <w:ind w:left="1610" w:hanging="151"/>
      </w:pPr>
      <w:rPr>
        <w:rFonts w:ascii="Verdana" w:eastAsia="Verdana" w:hAnsi="Verdana" w:cs="Verdana"/>
        <w:position w:val="0"/>
        <w:sz w:val="22"/>
        <w:szCs w:val="22"/>
      </w:rPr>
    </w:lvl>
    <w:lvl w:ilvl="7" w:tplc="71788144">
      <w:start w:val="1"/>
      <w:numFmt w:val="bullet"/>
      <w:lvlText w:val="-"/>
      <w:lvlJc w:val="left"/>
      <w:pPr>
        <w:tabs>
          <w:tab w:val="left" w:pos="1850"/>
        </w:tabs>
        <w:ind w:left="1850" w:hanging="151"/>
      </w:pPr>
      <w:rPr>
        <w:rFonts w:ascii="Verdana" w:eastAsia="Verdana" w:hAnsi="Verdana" w:cs="Verdana"/>
        <w:position w:val="0"/>
        <w:sz w:val="22"/>
        <w:szCs w:val="22"/>
      </w:rPr>
    </w:lvl>
    <w:lvl w:ilvl="8" w:tplc="84BE0876">
      <w:start w:val="1"/>
      <w:numFmt w:val="bullet"/>
      <w:lvlText w:val="-"/>
      <w:lvlJc w:val="left"/>
      <w:pPr>
        <w:tabs>
          <w:tab w:val="left" w:pos="2090"/>
        </w:tabs>
        <w:ind w:left="2090" w:hanging="151"/>
      </w:pPr>
      <w:rPr>
        <w:rFonts w:ascii="Verdana" w:eastAsia="Verdana" w:hAnsi="Verdana" w:cs="Verdana"/>
        <w:position w:val="0"/>
        <w:sz w:val="22"/>
        <w:szCs w:val="22"/>
      </w:rPr>
    </w:lvl>
  </w:abstractNum>
  <w:abstractNum w:abstractNumId="48" w15:restartNumberingAfterBreak="0">
    <w:nsid w:val="672C3F82"/>
    <w:multiLevelType w:val="hybridMultilevel"/>
    <w:tmpl w:val="66BE1550"/>
    <w:lvl w:ilvl="0" w:tplc="EBAA6BB4">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A864A5"/>
    <w:multiLevelType w:val="multilevel"/>
    <w:tmpl w:val="16A0451C"/>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68670149"/>
    <w:multiLevelType w:val="hybridMultilevel"/>
    <w:tmpl w:val="2746F548"/>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AB7307"/>
    <w:multiLevelType w:val="hybridMultilevel"/>
    <w:tmpl w:val="ACF230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3D296B"/>
    <w:multiLevelType w:val="hybridMultilevel"/>
    <w:tmpl w:val="C4BE3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0B0073"/>
    <w:multiLevelType w:val="hybridMultilevel"/>
    <w:tmpl w:val="0AD02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554A35"/>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4B514C9"/>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8AD5510"/>
    <w:multiLevelType w:val="hybridMultilevel"/>
    <w:tmpl w:val="3B360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E06033"/>
    <w:multiLevelType w:val="hybridMultilevel"/>
    <w:tmpl w:val="A07C48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942885937">
    <w:abstractNumId w:val="1"/>
  </w:num>
  <w:num w:numId="2" w16cid:durableId="942146240">
    <w:abstractNumId w:val="0"/>
  </w:num>
  <w:num w:numId="3" w16cid:durableId="1939559737">
    <w:abstractNumId w:val="32"/>
  </w:num>
  <w:num w:numId="4" w16cid:durableId="619259995">
    <w:abstractNumId w:val="2"/>
  </w:num>
  <w:num w:numId="5" w16cid:durableId="155927706">
    <w:abstractNumId w:val="60"/>
  </w:num>
  <w:num w:numId="6" w16cid:durableId="1818572582">
    <w:abstractNumId w:val="33"/>
  </w:num>
  <w:num w:numId="7" w16cid:durableId="766343731">
    <w:abstractNumId w:val="13"/>
  </w:num>
  <w:num w:numId="8" w16cid:durableId="2002811949">
    <w:abstractNumId w:val="25"/>
  </w:num>
  <w:num w:numId="9" w16cid:durableId="1713919306">
    <w:abstractNumId w:val="26"/>
  </w:num>
  <w:num w:numId="10" w16cid:durableId="176042394">
    <w:abstractNumId w:val="21"/>
  </w:num>
  <w:num w:numId="11" w16cid:durableId="1993363680">
    <w:abstractNumId w:val="36"/>
  </w:num>
  <w:num w:numId="12" w16cid:durableId="981545938">
    <w:abstractNumId w:val="10"/>
  </w:num>
  <w:num w:numId="13" w16cid:durableId="1917132278">
    <w:abstractNumId w:val="14"/>
  </w:num>
  <w:num w:numId="14" w16cid:durableId="1437019301">
    <w:abstractNumId w:val="29"/>
  </w:num>
  <w:num w:numId="15" w16cid:durableId="1233345233">
    <w:abstractNumId w:val="43"/>
  </w:num>
  <w:num w:numId="16" w16cid:durableId="639848700">
    <w:abstractNumId w:val="54"/>
  </w:num>
  <w:num w:numId="17" w16cid:durableId="1999841893">
    <w:abstractNumId w:val="18"/>
  </w:num>
  <w:num w:numId="18" w16cid:durableId="131020455">
    <w:abstractNumId w:val="45"/>
  </w:num>
  <w:num w:numId="19" w16cid:durableId="1617132998">
    <w:abstractNumId w:val="49"/>
  </w:num>
  <w:num w:numId="20" w16cid:durableId="1097025123">
    <w:abstractNumId w:val="22"/>
  </w:num>
  <w:num w:numId="21" w16cid:durableId="1064763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2829500">
    <w:abstractNumId w:val="20"/>
  </w:num>
  <w:num w:numId="23" w16cid:durableId="402333885">
    <w:abstractNumId w:val="27"/>
  </w:num>
  <w:num w:numId="24" w16cid:durableId="216863289">
    <w:abstractNumId w:val="58"/>
  </w:num>
  <w:num w:numId="25" w16cid:durableId="1068262226">
    <w:abstractNumId w:val="40"/>
  </w:num>
  <w:num w:numId="26" w16cid:durableId="1269850352">
    <w:abstractNumId w:val="17"/>
  </w:num>
  <w:num w:numId="27" w16cid:durableId="356927074">
    <w:abstractNumId w:val="11"/>
  </w:num>
  <w:num w:numId="28" w16cid:durableId="1002195772">
    <w:abstractNumId w:val="19"/>
  </w:num>
  <w:num w:numId="29" w16cid:durableId="843519700">
    <w:abstractNumId w:val="47"/>
  </w:num>
  <w:num w:numId="30" w16cid:durableId="1991205044">
    <w:abstractNumId w:val="34"/>
  </w:num>
  <w:num w:numId="31" w16cid:durableId="104693067">
    <w:abstractNumId w:val="55"/>
  </w:num>
  <w:num w:numId="32" w16cid:durableId="1184173035">
    <w:abstractNumId w:val="41"/>
  </w:num>
  <w:num w:numId="33" w16cid:durableId="298073294">
    <w:abstractNumId w:val="39"/>
  </w:num>
  <w:num w:numId="34" w16cid:durableId="2113043372">
    <w:abstractNumId w:val="16"/>
  </w:num>
  <w:num w:numId="35" w16cid:durableId="1071730899">
    <w:abstractNumId w:val="56"/>
  </w:num>
  <w:num w:numId="36" w16cid:durableId="1777166355">
    <w:abstractNumId w:val="59"/>
  </w:num>
  <w:num w:numId="37" w16cid:durableId="935748753">
    <w:abstractNumId w:val="15"/>
  </w:num>
  <w:num w:numId="38" w16cid:durableId="2044938656">
    <w:abstractNumId w:val="35"/>
  </w:num>
  <w:num w:numId="39" w16cid:durableId="872688035">
    <w:abstractNumId w:val="46"/>
  </w:num>
  <w:num w:numId="40" w16cid:durableId="189026408">
    <w:abstractNumId w:val="9"/>
  </w:num>
  <w:num w:numId="41" w16cid:durableId="1196195252">
    <w:abstractNumId w:val="50"/>
  </w:num>
  <w:num w:numId="42" w16cid:durableId="273758278">
    <w:abstractNumId w:val="52"/>
  </w:num>
  <w:num w:numId="43" w16cid:durableId="1625649241">
    <w:abstractNumId w:val="42"/>
  </w:num>
  <w:num w:numId="44" w16cid:durableId="1470395479">
    <w:abstractNumId w:val="30"/>
  </w:num>
  <w:num w:numId="45" w16cid:durableId="1491480014">
    <w:abstractNumId w:val="51"/>
  </w:num>
  <w:num w:numId="46" w16cid:durableId="2051610627">
    <w:abstractNumId w:val="53"/>
  </w:num>
  <w:num w:numId="47" w16cid:durableId="849955867">
    <w:abstractNumId w:val="57"/>
  </w:num>
  <w:num w:numId="48" w16cid:durableId="1631664888">
    <w:abstractNumId w:val="44"/>
  </w:num>
  <w:num w:numId="49" w16cid:durableId="802117571">
    <w:abstractNumId w:val="31"/>
  </w:num>
  <w:num w:numId="50" w16cid:durableId="1487161563">
    <w:abstractNumId w:val="28"/>
  </w:num>
  <w:num w:numId="51" w16cid:durableId="1542009443">
    <w:abstractNumId w:val="23"/>
  </w:num>
  <w:num w:numId="52" w16cid:durableId="260259076">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0C92"/>
    <w:rsid w:val="000011EF"/>
    <w:rsid w:val="0000134E"/>
    <w:rsid w:val="000013B3"/>
    <w:rsid w:val="00001828"/>
    <w:rsid w:val="00001BA6"/>
    <w:rsid w:val="00001E0F"/>
    <w:rsid w:val="000023C5"/>
    <w:rsid w:val="0000255B"/>
    <w:rsid w:val="000027CE"/>
    <w:rsid w:val="000028E9"/>
    <w:rsid w:val="00002EFF"/>
    <w:rsid w:val="00003244"/>
    <w:rsid w:val="00003274"/>
    <w:rsid w:val="0000347D"/>
    <w:rsid w:val="00003900"/>
    <w:rsid w:val="00003B95"/>
    <w:rsid w:val="00003C5C"/>
    <w:rsid w:val="00003FF6"/>
    <w:rsid w:val="00004413"/>
    <w:rsid w:val="00004CD0"/>
    <w:rsid w:val="00004D63"/>
    <w:rsid w:val="000050E4"/>
    <w:rsid w:val="00005832"/>
    <w:rsid w:val="00006B20"/>
    <w:rsid w:val="00006B6B"/>
    <w:rsid w:val="00006D81"/>
    <w:rsid w:val="00006DD3"/>
    <w:rsid w:val="00006ECC"/>
    <w:rsid w:val="00007116"/>
    <w:rsid w:val="00007249"/>
    <w:rsid w:val="000074D8"/>
    <w:rsid w:val="0000775D"/>
    <w:rsid w:val="00007892"/>
    <w:rsid w:val="00007C69"/>
    <w:rsid w:val="00007CD0"/>
    <w:rsid w:val="00010088"/>
    <w:rsid w:val="000100C9"/>
    <w:rsid w:val="000101AB"/>
    <w:rsid w:val="00010497"/>
    <w:rsid w:val="00010BDE"/>
    <w:rsid w:val="00010C64"/>
    <w:rsid w:val="00010EBE"/>
    <w:rsid w:val="0001117F"/>
    <w:rsid w:val="0001128E"/>
    <w:rsid w:val="00011BF4"/>
    <w:rsid w:val="00011E31"/>
    <w:rsid w:val="000120E9"/>
    <w:rsid w:val="0001211B"/>
    <w:rsid w:val="00012609"/>
    <w:rsid w:val="00012728"/>
    <w:rsid w:val="00012745"/>
    <w:rsid w:val="000129F8"/>
    <w:rsid w:val="00012ADA"/>
    <w:rsid w:val="00012E6C"/>
    <w:rsid w:val="00013284"/>
    <w:rsid w:val="0001335A"/>
    <w:rsid w:val="00013634"/>
    <w:rsid w:val="00013669"/>
    <w:rsid w:val="0001399C"/>
    <w:rsid w:val="00013C4F"/>
    <w:rsid w:val="00013CB5"/>
    <w:rsid w:val="00013CFB"/>
    <w:rsid w:val="00013F2C"/>
    <w:rsid w:val="000140EF"/>
    <w:rsid w:val="0001457B"/>
    <w:rsid w:val="00014A40"/>
    <w:rsid w:val="0001508B"/>
    <w:rsid w:val="000150FC"/>
    <w:rsid w:val="00015B4D"/>
    <w:rsid w:val="00015D2E"/>
    <w:rsid w:val="00015E6E"/>
    <w:rsid w:val="00015F92"/>
    <w:rsid w:val="000162CE"/>
    <w:rsid w:val="00016B86"/>
    <w:rsid w:val="00016E27"/>
    <w:rsid w:val="00016E36"/>
    <w:rsid w:val="00016FC9"/>
    <w:rsid w:val="00017AB8"/>
    <w:rsid w:val="000200A9"/>
    <w:rsid w:val="0002017B"/>
    <w:rsid w:val="000209E1"/>
    <w:rsid w:val="00020B48"/>
    <w:rsid w:val="00020C38"/>
    <w:rsid w:val="00020C6D"/>
    <w:rsid w:val="0002143E"/>
    <w:rsid w:val="0002187C"/>
    <w:rsid w:val="00021BA1"/>
    <w:rsid w:val="00021F40"/>
    <w:rsid w:val="00021F4A"/>
    <w:rsid w:val="00021FC3"/>
    <w:rsid w:val="000226EC"/>
    <w:rsid w:val="000228C6"/>
    <w:rsid w:val="0002295D"/>
    <w:rsid w:val="00022B55"/>
    <w:rsid w:val="000232B5"/>
    <w:rsid w:val="000233E1"/>
    <w:rsid w:val="000234D2"/>
    <w:rsid w:val="00023588"/>
    <w:rsid w:val="00023B72"/>
    <w:rsid w:val="00023DA5"/>
    <w:rsid w:val="000240D4"/>
    <w:rsid w:val="00024FFB"/>
    <w:rsid w:val="00025435"/>
    <w:rsid w:val="00025A6A"/>
    <w:rsid w:val="00026140"/>
    <w:rsid w:val="0002665F"/>
    <w:rsid w:val="00026693"/>
    <w:rsid w:val="000266C9"/>
    <w:rsid w:val="000266ED"/>
    <w:rsid w:val="00026802"/>
    <w:rsid w:val="00026868"/>
    <w:rsid w:val="000271F2"/>
    <w:rsid w:val="0002735F"/>
    <w:rsid w:val="00027962"/>
    <w:rsid w:val="00027B22"/>
    <w:rsid w:val="00027EB0"/>
    <w:rsid w:val="00030237"/>
    <w:rsid w:val="0003035C"/>
    <w:rsid w:val="00030517"/>
    <w:rsid w:val="000306A0"/>
    <w:rsid w:val="000308C6"/>
    <w:rsid w:val="00030F2E"/>
    <w:rsid w:val="00031BBF"/>
    <w:rsid w:val="00032099"/>
    <w:rsid w:val="000323F2"/>
    <w:rsid w:val="000325CC"/>
    <w:rsid w:val="00032B11"/>
    <w:rsid w:val="00032B31"/>
    <w:rsid w:val="00033873"/>
    <w:rsid w:val="00033B49"/>
    <w:rsid w:val="00033CEB"/>
    <w:rsid w:val="00033F79"/>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31F"/>
    <w:rsid w:val="000375FD"/>
    <w:rsid w:val="00037941"/>
    <w:rsid w:val="000379B2"/>
    <w:rsid w:val="00037D28"/>
    <w:rsid w:val="00037FE4"/>
    <w:rsid w:val="0004030A"/>
    <w:rsid w:val="00040498"/>
    <w:rsid w:val="000407D3"/>
    <w:rsid w:val="000408CB"/>
    <w:rsid w:val="00040A6C"/>
    <w:rsid w:val="00040BD8"/>
    <w:rsid w:val="00040D61"/>
    <w:rsid w:val="0004105C"/>
    <w:rsid w:val="000411A0"/>
    <w:rsid w:val="00041377"/>
    <w:rsid w:val="0004142F"/>
    <w:rsid w:val="0004159B"/>
    <w:rsid w:val="000416C2"/>
    <w:rsid w:val="000416FF"/>
    <w:rsid w:val="000417E8"/>
    <w:rsid w:val="00041B6D"/>
    <w:rsid w:val="00041BE3"/>
    <w:rsid w:val="00042033"/>
    <w:rsid w:val="000421FD"/>
    <w:rsid w:val="000425AE"/>
    <w:rsid w:val="00042C84"/>
    <w:rsid w:val="00042DF6"/>
    <w:rsid w:val="000431E0"/>
    <w:rsid w:val="000432FB"/>
    <w:rsid w:val="00043447"/>
    <w:rsid w:val="00043641"/>
    <w:rsid w:val="000438C8"/>
    <w:rsid w:val="000439A5"/>
    <w:rsid w:val="00043B1C"/>
    <w:rsid w:val="00043BF2"/>
    <w:rsid w:val="00043D8A"/>
    <w:rsid w:val="000441E9"/>
    <w:rsid w:val="00044223"/>
    <w:rsid w:val="00044378"/>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222"/>
    <w:rsid w:val="00050FF4"/>
    <w:rsid w:val="000510E6"/>
    <w:rsid w:val="0005128E"/>
    <w:rsid w:val="0005162B"/>
    <w:rsid w:val="00051817"/>
    <w:rsid w:val="00051BC1"/>
    <w:rsid w:val="00051BD2"/>
    <w:rsid w:val="00051D20"/>
    <w:rsid w:val="00052029"/>
    <w:rsid w:val="00052526"/>
    <w:rsid w:val="00052A02"/>
    <w:rsid w:val="0005339C"/>
    <w:rsid w:val="000533AA"/>
    <w:rsid w:val="0005388B"/>
    <w:rsid w:val="00053911"/>
    <w:rsid w:val="00053A4A"/>
    <w:rsid w:val="00053BE7"/>
    <w:rsid w:val="00053D6C"/>
    <w:rsid w:val="00054625"/>
    <w:rsid w:val="0005477D"/>
    <w:rsid w:val="00054831"/>
    <w:rsid w:val="0005499B"/>
    <w:rsid w:val="000549EA"/>
    <w:rsid w:val="00055306"/>
    <w:rsid w:val="00055327"/>
    <w:rsid w:val="0005534E"/>
    <w:rsid w:val="00055866"/>
    <w:rsid w:val="00055BBB"/>
    <w:rsid w:val="00055E0F"/>
    <w:rsid w:val="00056677"/>
    <w:rsid w:val="00056A4B"/>
    <w:rsid w:val="00056BB0"/>
    <w:rsid w:val="00056E63"/>
    <w:rsid w:val="00057111"/>
    <w:rsid w:val="0005724E"/>
    <w:rsid w:val="00057260"/>
    <w:rsid w:val="00057714"/>
    <w:rsid w:val="000578B7"/>
    <w:rsid w:val="000579CF"/>
    <w:rsid w:val="0006056A"/>
    <w:rsid w:val="00060630"/>
    <w:rsid w:val="00060B55"/>
    <w:rsid w:val="00060CB8"/>
    <w:rsid w:val="00060FBE"/>
    <w:rsid w:val="000610D3"/>
    <w:rsid w:val="0006157D"/>
    <w:rsid w:val="00061690"/>
    <w:rsid w:val="00061999"/>
    <w:rsid w:val="00062C0A"/>
    <w:rsid w:val="00062D63"/>
    <w:rsid w:val="00062E81"/>
    <w:rsid w:val="0006305D"/>
    <w:rsid w:val="0006325D"/>
    <w:rsid w:val="00063AE1"/>
    <w:rsid w:val="000641EE"/>
    <w:rsid w:val="00064845"/>
    <w:rsid w:val="0006497D"/>
    <w:rsid w:val="00064CAF"/>
    <w:rsid w:val="0006536B"/>
    <w:rsid w:val="00065B59"/>
    <w:rsid w:val="00065BFF"/>
    <w:rsid w:val="00065C9E"/>
    <w:rsid w:val="00065CE7"/>
    <w:rsid w:val="00065F7D"/>
    <w:rsid w:val="00066F95"/>
    <w:rsid w:val="000670B9"/>
    <w:rsid w:val="000671A8"/>
    <w:rsid w:val="000671F4"/>
    <w:rsid w:val="00067354"/>
    <w:rsid w:val="000674E8"/>
    <w:rsid w:val="000677A6"/>
    <w:rsid w:val="00067D1D"/>
    <w:rsid w:val="00067D4B"/>
    <w:rsid w:val="000705B1"/>
    <w:rsid w:val="0007086E"/>
    <w:rsid w:val="000709B0"/>
    <w:rsid w:val="00070EF0"/>
    <w:rsid w:val="000713E1"/>
    <w:rsid w:val="000718C9"/>
    <w:rsid w:val="00071A99"/>
    <w:rsid w:val="00071C97"/>
    <w:rsid w:val="00072076"/>
    <w:rsid w:val="0007241D"/>
    <w:rsid w:val="0007298D"/>
    <w:rsid w:val="00072DA7"/>
    <w:rsid w:val="00072DAC"/>
    <w:rsid w:val="0007360A"/>
    <w:rsid w:val="00073681"/>
    <w:rsid w:val="000737B7"/>
    <w:rsid w:val="00073913"/>
    <w:rsid w:val="00073DBF"/>
    <w:rsid w:val="00073E92"/>
    <w:rsid w:val="00074163"/>
    <w:rsid w:val="000741D6"/>
    <w:rsid w:val="00074872"/>
    <w:rsid w:val="00074AFE"/>
    <w:rsid w:val="00074FC4"/>
    <w:rsid w:val="00075111"/>
    <w:rsid w:val="000752FE"/>
    <w:rsid w:val="00075474"/>
    <w:rsid w:val="0007553B"/>
    <w:rsid w:val="00075699"/>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0490"/>
    <w:rsid w:val="00081164"/>
    <w:rsid w:val="00081647"/>
    <w:rsid w:val="000818CE"/>
    <w:rsid w:val="00081A71"/>
    <w:rsid w:val="00081F0A"/>
    <w:rsid w:val="00082201"/>
    <w:rsid w:val="00082237"/>
    <w:rsid w:val="00082249"/>
    <w:rsid w:val="0008254B"/>
    <w:rsid w:val="000829C1"/>
    <w:rsid w:val="00082AB7"/>
    <w:rsid w:val="00082CC6"/>
    <w:rsid w:val="00082E29"/>
    <w:rsid w:val="00082EE1"/>
    <w:rsid w:val="000831D1"/>
    <w:rsid w:val="00083912"/>
    <w:rsid w:val="0008391B"/>
    <w:rsid w:val="00083F1B"/>
    <w:rsid w:val="00083F88"/>
    <w:rsid w:val="0008408F"/>
    <w:rsid w:val="0008413B"/>
    <w:rsid w:val="000841F7"/>
    <w:rsid w:val="000844C0"/>
    <w:rsid w:val="00084502"/>
    <w:rsid w:val="00084842"/>
    <w:rsid w:val="00084A91"/>
    <w:rsid w:val="00084BBE"/>
    <w:rsid w:val="00084D1F"/>
    <w:rsid w:val="00084DAC"/>
    <w:rsid w:val="00084EB5"/>
    <w:rsid w:val="00084F82"/>
    <w:rsid w:val="0008503B"/>
    <w:rsid w:val="0008532A"/>
    <w:rsid w:val="00085374"/>
    <w:rsid w:val="00085493"/>
    <w:rsid w:val="0008568C"/>
    <w:rsid w:val="00085E45"/>
    <w:rsid w:val="00085FBD"/>
    <w:rsid w:val="0008616A"/>
    <w:rsid w:val="00086879"/>
    <w:rsid w:val="00086887"/>
    <w:rsid w:val="00086C12"/>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80E"/>
    <w:rsid w:val="00091A27"/>
    <w:rsid w:val="00091EE4"/>
    <w:rsid w:val="00091F6A"/>
    <w:rsid w:val="00092050"/>
    <w:rsid w:val="000923F0"/>
    <w:rsid w:val="0009266B"/>
    <w:rsid w:val="00092E6B"/>
    <w:rsid w:val="00092F0F"/>
    <w:rsid w:val="00093869"/>
    <w:rsid w:val="00093987"/>
    <w:rsid w:val="000939E4"/>
    <w:rsid w:val="0009429E"/>
    <w:rsid w:val="00094431"/>
    <w:rsid w:val="00094A05"/>
    <w:rsid w:val="00094AE2"/>
    <w:rsid w:val="00094E09"/>
    <w:rsid w:val="00095014"/>
    <w:rsid w:val="00095033"/>
    <w:rsid w:val="000950E4"/>
    <w:rsid w:val="0009520E"/>
    <w:rsid w:val="00095583"/>
    <w:rsid w:val="000960A5"/>
    <w:rsid w:val="0009611F"/>
    <w:rsid w:val="00096561"/>
    <w:rsid w:val="00096912"/>
    <w:rsid w:val="00096BC8"/>
    <w:rsid w:val="00096BE0"/>
    <w:rsid w:val="0009721A"/>
    <w:rsid w:val="000973B2"/>
    <w:rsid w:val="000975F9"/>
    <w:rsid w:val="00097657"/>
    <w:rsid w:val="0009771F"/>
    <w:rsid w:val="0009783C"/>
    <w:rsid w:val="00097A4A"/>
    <w:rsid w:val="000A028C"/>
    <w:rsid w:val="000A02C5"/>
    <w:rsid w:val="000A0632"/>
    <w:rsid w:val="000A067E"/>
    <w:rsid w:val="000A09F4"/>
    <w:rsid w:val="000A122D"/>
    <w:rsid w:val="000A14C2"/>
    <w:rsid w:val="000A19FC"/>
    <w:rsid w:val="000A1D29"/>
    <w:rsid w:val="000A22CD"/>
    <w:rsid w:val="000A23A1"/>
    <w:rsid w:val="000A250D"/>
    <w:rsid w:val="000A2616"/>
    <w:rsid w:val="000A26AD"/>
    <w:rsid w:val="000A2CDD"/>
    <w:rsid w:val="000A3230"/>
    <w:rsid w:val="000A355D"/>
    <w:rsid w:val="000A386E"/>
    <w:rsid w:val="000A4911"/>
    <w:rsid w:val="000A4994"/>
    <w:rsid w:val="000A51F0"/>
    <w:rsid w:val="000A5226"/>
    <w:rsid w:val="000A527B"/>
    <w:rsid w:val="000A5822"/>
    <w:rsid w:val="000A5BD9"/>
    <w:rsid w:val="000A5C14"/>
    <w:rsid w:val="000A5CF9"/>
    <w:rsid w:val="000A5D7C"/>
    <w:rsid w:val="000A5E93"/>
    <w:rsid w:val="000A5EFB"/>
    <w:rsid w:val="000A6340"/>
    <w:rsid w:val="000A65B6"/>
    <w:rsid w:val="000A6A7A"/>
    <w:rsid w:val="000A6C0A"/>
    <w:rsid w:val="000A6C0B"/>
    <w:rsid w:val="000A6F2C"/>
    <w:rsid w:val="000A7059"/>
    <w:rsid w:val="000A7991"/>
    <w:rsid w:val="000A7A41"/>
    <w:rsid w:val="000B019B"/>
    <w:rsid w:val="000B0859"/>
    <w:rsid w:val="000B0D7F"/>
    <w:rsid w:val="000B0DB1"/>
    <w:rsid w:val="000B0EDB"/>
    <w:rsid w:val="000B0F37"/>
    <w:rsid w:val="000B0F4E"/>
    <w:rsid w:val="000B1040"/>
    <w:rsid w:val="000B104C"/>
    <w:rsid w:val="000B1308"/>
    <w:rsid w:val="000B1AD5"/>
    <w:rsid w:val="000B1F02"/>
    <w:rsid w:val="000B2039"/>
    <w:rsid w:val="000B2158"/>
    <w:rsid w:val="000B220B"/>
    <w:rsid w:val="000B2302"/>
    <w:rsid w:val="000B2F37"/>
    <w:rsid w:val="000B2F58"/>
    <w:rsid w:val="000B312C"/>
    <w:rsid w:val="000B3A5C"/>
    <w:rsid w:val="000B3D0D"/>
    <w:rsid w:val="000B4AA4"/>
    <w:rsid w:val="000B5059"/>
    <w:rsid w:val="000B5412"/>
    <w:rsid w:val="000B547C"/>
    <w:rsid w:val="000B5F62"/>
    <w:rsid w:val="000B612F"/>
    <w:rsid w:val="000B6306"/>
    <w:rsid w:val="000B65F8"/>
    <w:rsid w:val="000B6649"/>
    <w:rsid w:val="000B685A"/>
    <w:rsid w:val="000B6B4F"/>
    <w:rsid w:val="000B6DB3"/>
    <w:rsid w:val="000B6DFD"/>
    <w:rsid w:val="000B7021"/>
    <w:rsid w:val="000B76C9"/>
    <w:rsid w:val="000C0690"/>
    <w:rsid w:val="000C0C17"/>
    <w:rsid w:val="000C1326"/>
    <w:rsid w:val="000C1455"/>
    <w:rsid w:val="000C1851"/>
    <w:rsid w:val="000C1A53"/>
    <w:rsid w:val="000C2073"/>
    <w:rsid w:val="000C2729"/>
    <w:rsid w:val="000C2C12"/>
    <w:rsid w:val="000C2ED3"/>
    <w:rsid w:val="000C311A"/>
    <w:rsid w:val="000C36D1"/>
    <w:rsid w:val="000C3D66"/>
    <w:rsid w:val="000C3DE2"/>
    <w:rsid w:val="000C417D"/>
    <w:rsid w:val="000C42B2"/>
    <w:rsid w:val="000C599D"/>
    <w:rsid w:val="000C6787"/>
    <w:rsid w:val="000C6831"/>
    <w:rsid w:val="000C6B00"/>
    <w:rsid w:val="000C6B4A"/>
    <w:rsid w:val="000C6E8B"/>
    <w:rsid w:val="000C7148"/>
    <w:rsid w:val="000C79A0"/>
    <w:rsid w:val="000C79E2"/>
    <w:rsid w:val="000C7DBB"/>
    <w:rsid w:val="000D001A"/>
    <w:rsid w:val="000D0040"/>
    <w:rsid w:val="000D05C4"/>
    <w:rsid w:val="000D05E9"/>
    <w:rsid w:val="000D05EA"/>
    <w:rsid w:val="000D079C"/>
    <w:rsid w:val="000D07FC"/>
    <w:rsid w:val="000D08CC"/>
    <w:rsid w:val="000D0947"/>
    <w:rsid w:val="000D09D5"/>
    <w:rsid w:val="000D0EF6"/>
    <w:rsid w:val="000D0FB0"/>
    <w:rsid w:val="000D1267"/>
    <w:rsid w:val="000D1979"/>
    <w:rsid w:val="000D1F66"/>
    <w:rsid w:val="000D1FC3"/>
    <w:rsid w:val="000D23DF"/>
    <w:rsid w:val="000D23E7"/>
    <w:rsid w:val="000D2BBC"/>
    <w:rsid w:val="000D2D71"/>
    <w:rsid w:val="000D34B6"/>
    <w:rsid w:val="000D360E"/>
    <w:rsid w:val="000D4205"/>
    <w:rsid w:val="000D420E"/>
    <w:rsid w:val="000D448E"/>
    <w:rsid w:val="000D454D"/>
    <w:rsid w:val="000D4748"/>
    <w:rsid w:val="000D4A9A"/>
    <w:rsid w:val="000D4D32"/>
    <w:rsid w:val="000D4FAB"/>
    <w:rsid w:val="000D55D8"/>
    <w:rsid w:val="000D582B"/>
    <w:rsid w:val="000D5B53"/>
    <w:rsid w:val="000D5BEF"/>
    <w:rsid w:val="000D5C97"/>
    <w:rsid w:val="000D648B"/>
    <w:rsid w:val="000D64F1"/>
    <w:rsid w:val="000D6694"/>
    <w:rsid w:val="000D692D"/>
    <w:rsid w:val="000D697B"/>
    <w:rsid w:val="000D69CE"/>
    <w:rsid w:val="000D6B65"/>
    <w:rsid w:val="000D6D70"/>
    <w:rsid w:val="000D7393"/>
    <w:rsid w:val="000D758F"/>
    <w:rsid w:val="000D76C7"/>
    <w:rsid w:val="000D7843"/>
    <w:rsid w:val="000D79D0"/>
    <w:rsid w:val="000D7DF8"/>
    <w:rsid w:val="000E028F"/>
    <w:rsid w:val="000E0892"/>
    <w:rsid w:val="000E0A01"/>
    <w:rsid w:val="000E0A2A"/>
    <w:rsid w:val="000E0AB8"/>
    <w:rsid w:val="000E0AFC"/>
    <w:rsid w:val="000E17EF"/>
    <w:rsid w:val="000E2106"/>
    <w:rsid w:val="000E2212"/>
    <w:rsid w:val="000E2609"/>
    <w:rsid w:val="000E2679"/>
    <w:rsid w:val="000E2765"/>
    <w:rsid w:val="000E279A"/>
    <w:rsid w:val="000E2941"/>
    <w:rsid w:val="000E2ACC"/>
    <w:rsid w:val="000E2B42"/>
    <w:rsid w:val="000E2B6F"/>
    <w:rsid w:val="000E313B"/>
    <w:rsid w:val="000E336B"/>
    <w:rsid w:val="000E478C"/>
    <w:rsid w:val="000E4880"/>
    <w:rsid w:val="000E4997"/>
    <w:rsid w:val="000E513F"/>
    <w:rsid w:val="000E5845"/>
    <w:rsid w:val="000E5AFE"/>
    <w:rsid w:val="000E5BE3"/>
    <w:rsid w:val="000E5BF4"/>
    <w:rsid w:val="000E5CC5"/>
    <w:rsid w:val="000E609D"/>
    <w:rsid w:val="000E61A1"/>
    <w:rsid w:val="000E631E"/>
    <w:rsid w:val="000E63B3"/>
    <w:rsid w:val="000E6473"/>
    <w:rsid w:val="000E66B3"/>
    <w:rsid w:val="000E67E3"/>
    <w:rsid w:val="000E6EB5"/>
    <w:rsid w:val="000E70DD"/>
    <w:rsid w:val="000E7505"/>
    <w:rsid w:val="000E7936"/>
    <w:rsid w:val="000E79CA"/>
    <w:rsid w:val="000E7A33"/>
    <w:rsid w:val="000F00FC"/>
    <w:rsid w:val="000F0220"/>
    <w:rsid w:val="000F041F"/>
    <w:rsid w:val="000F04A3"/>
    <w:rsid w:val="000F04ED"/>
    <w:rsid w:val="000F0850"/>
    <w:rsid w:val="000F089A"/>
    <w:rsid w:val="000F0BB9"/>
    <w:rsid w:val="000F124A"/>
    <w:rsid w:val="000F12DD"/>
    <w:rsid w:val="000F1532"/>
    <w:rsid w:val="000F2047"/>
    <w:rsid w:val="000F25CD"/>
    <w:rsid w:val="000F2A99"/>
    <w:rsid w:val="000F2CE9"/>
    <w:rsid w:val="000F2EAB"/>
    <w:rsid w:val="000F2F56"/>
    <w:rsid w:val="000F33F3"/>
    <w:rsid w:val="000F35C7"/>
    <w:rsid w:val="000F3D9C"/>
    <w:rsid w:val="000F3FA7"/>
    <w:rsid w:val="000F44E3"/>
    <w:rsid w:val="000F5338"/>
    <w:rsid w:val="000F53E9"/>
    <w:rsid w:val="000F543F"/>
    <w:rsid w:val="000F54E1"/>
    <w:rsid w:val="000F55B3"/>
    <w:rsid w:val="000F55ED"/>
    <w:rsid w:val="000F56AD"/>
    <w:rsid w:val="000F5786"/>
    <w:rsid w:val="000F5BBA"/>
    <w:rsid w:val="000F693B"/>
    <w:rsid w:val="000F6CD2"/>
    <w:rsid w:val="000F7924"/>
    <w:rsid w:val="000F7CB1"/>
    <w:rsid w:val="0010053D"/>
    <w:rsid w:val="001006CA"/>
    <w:rsid w:val="0010072C"/>
    <w:rsid w:val="0010077F"/>
    <w:rsid w:val="00100C00"/>
    <w:rsid w:val="00100C2E"/>
    <w:rsid w:val="00100EE6"/>
    <w:rsid w:val="001015C7"/>
    <w:rsid w:val="00101C6C"/>
    <w:rsid w:val="00101F97"/>
    <w:rsid w:val="0010237E"/>
    <w:rsid w:val="001025B8"/>
    <w:rsid w:val="0010269D"/>
    <w:rsid w:val="00102823"/>
    <w:rsid w:val="00102C7A"/>
    <w:rsid w:val="00103406"/>
    <w:rsid w:val="00103C40"/>
    <w:rsid w:val="00103CB4"/>
    <w:rsid w:val="00103EBD"/>
    <w:rsid w:val="00103FAF"/>
    <w:rsid w:val="00104337"/>
    <w:rsid w:val="0010440F"/>
    <w:rsid w:val="001049C9"/>
    <w:rsid w:val="00104AFF"/>
    <w:rsid w:val="00104C52"/>
    <w:rsid w:val="00104C89"/>
    <w:rsid w:val="00104CE4"/>
    <w:rsid w:val="00105095"/>
    <w:rsid w:val="0010533A"/>
    <w:rsid w:val="001055E1"/>
    <w:rsid w:val="00105C9B"/>
    <w:rsid w:val="00105EAE"/>
    <w:rsid w:val="00106449"/>
    <w:rsid w:val="001064D3"/>
    <w:rsid w:val="00106649"/>
    <w:rsid w:val="00106712"/>
    <w:rsid w:val="001068D2"/>
    <w:rsid w:val="00106AF2"/>
    <w:rsid w:val="00106D3D"/>
    <w:rsid w:val="00107114"/>
    <w:rsid w:val="00107321"/>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85B"/>
    <w:rsid w:val="00112C12"/>
    <w:rsid w:val="00112C55"/>
    <w:rsid w:val="00113216"/>
    <w:rsid w:val="001132AE"/>
    <w:rsid w:val="001133A3"/>
    <w:rsid w:val="001135DC"/>
    <w:rsid w:val="0011363E"/>
    <w:rsid w:val="001136FC"/>
    <w:rsid w:val="001142FD"/>
    <w:rsid w:val="0011451E"/>
    <w:rsid w:val="001149B4"/>
    <w:rsid w:val="00114AFC"/>
    <w:rsid w:val="00114BCE"/>
    <w:rsid w:val="00114F4B"/>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BEF"/>
    <w:rsid w:val="00121CE5"/>
    <w:rsid w:val="00121D88"/>
    <w:rsid w:val="00121E10"/>
    <w:rsid w:val="00121F50"/>
    <w:rsid w:val="001221B3"/>
    <w:rsid w:val="0012253F"/>
    <w:rsid w:val="0012265B"/>
    <w:rsid w:val="0012271B"/>
    <w:rsid w:val="00122B59"/>
    <w:rsid w:val="00122D5A"/>
    <w:rsid w:val="00122FB8"/>
    <w:rsid w:val="00123128"/>
    <w:rsid w:val="00123252"/>
    <w:rsid w:val="00123280"/>
    <w:rsid w:val="00123986"/>
    <w:rsid w:val="00123A0A"/>
    <w:rsid w:val="00123A5C"/>
    <w:rsid w:val="00123E55"/>
    <w:rsid w:val="001245BD"/>
    <w:rsid w:val="00124EB0"/>
    <w:rsid w:val="0012503B"/>
    <w:rsid w:val="00125154"/>
    <w:rsid w:val="00125569"/>
    <w:rsid w:val="00125590"/>
    <w:rsid w:val="00125617"/>
    <w:rsid w:val="0012568F"/>
    <w:rsid w:val="00125A58"/>
    <w:rsid w:val="00125A6E"/>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89A"/>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572"/>
    <w:rsid w:val="00137C9C"/>
    <w:rsid w:val="001408B8"/>
    <w:rsid w:val="00140A19"/>
    <w:rsid w:val="00140CDC"/>
    <w:rsid w:val="00140F10"/>
    <w:rsid w:val="00141076"/>
    <w:rsid w:val="00141182"/>
    <w:rsid w:val="00141213"/>
    <w:rsid w:val="00141388"/>
    <w:rsid w:val="001419BE"/>
    <w:rsid w:val="00141A83"/>
    <w:rsid w:val="00141B0E"/>
    <w:rsid w:val="00142005"/>
    <w:rsid w:val="00142B21"/>
    <w:rsid w:val="00142C00"/>
    <w:rsid w:val="00142D37"/>
    <w:rsid w:val="001430D0"/>
    <w:rsid w:val="001430DE"/>
    <w:rsid w:val="00143319"/>
    <w:rsid w:val="00143581"/>
    <w:rsid w:val="00143F20"/>
    <w:rsid w:val="001440BB"/>
    <w:rsid w:val="001440C6"/>
    <w:rsid w:val="0014476B"/>
    <w:rsid w:val="00144D4F"/>
    <w:rsid w:val="00144D6E"/>
    <w:rsid w:val="0014550D"/>
    <w:rsid w:val="0014597F"/>
    <w:rsid w:val="00145A77"/>
    <w:rsid w:val="00145B03"/>
    <w:rsid w:val="001461F2"/>
    <w:rsid w:val="00146516"/>
    <w:rsid w:val="001465BA"/>
    <w:rsid w:val="001466B0"/>
    <w:rsid w:val="00146DBE"/>
    <w:rsid w:val="00146EFF"/>
    <w:rsid w:val="0014706A"/>
    <w:rsid w:val="00147360"/>
    <w:rsid w:val="0014738C"/>
    <w:rsid w:val="00147A79"/>
    <w:rsid w:val="00147D94"/>
    <w:rsid w:val="0015006A"/>
    <w:rsid w:val="00150496"/>
    <w:rsid w:val="001504AC"/>
    <w:rsid w:val="00151196"/>
    <w:rsid w:val="001511E7"/>
    <w:rsid w:val="001513D3"/>
    <w:rsid w:val="001514E8"/>
    <w:rsid w:val="001515DC"/>
    <w:rsid w:val="0015170C"/>
    <w:rsid w:val="001519C0"/>
    <w:rsid w:val="00151EF1"/>
    <w:rsid w:val="00152216"/>
    <w:rsid w:val="0015250D"/>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080"/>
    <w:rsid w:val="00155297"/>
    <w:rsid w:val="00155C1D"/>
    <w:rsid w:val="0015638C"/>
    <w:rsid w:val="001566AA"/>
    <w:rsid w:val="00156A19"/>
    <w:rsid w:val="00156AAB"/>
    <w:rsid w:val="00156F47"/>
    <w:rsid w:val="001570CE"/>
    <w:rsid w:val="00157483"/>
    <w:rsid w:val="00157547"/>
    <w:rsid w:val="001575AB"/>
    <w:rsid w:val="001575B8"/>
    <w:rsid w:val="00157C88"/>
    <w:rsid w:val="00157D19"/>
    <w:rsid w:val="00157DF0"/>
    <w:rsid w:val="00157F0D"/>
    <w:rsid w:val="00157F86"/>
    <w:rsid w:val="0016027B"/>
    <w:rsid w:val="001604D3"/>
    <w:rsid w:val="001606E1"/>
    <w:rsid w:val="001607C1"/>
    <w:rsid w:val="00160A76"/>
    <w:rsid w:val="00160B36"/>
    <w:rsid w:val="00160D26"/>
    <w:rsid w:val="00160D3A"/>
    <w:rsid w:val="001610A0"/>
    <w:rsid w:val="0016118B"/>
    <w:rsid w:val="00161294"/>
    <w:rsid w:val="00161CD0"/>
    <w:rsid w:val="001622D0"/>
    <w:rsid w:val="001623D1"/>
    <w:rsid w:val="00162556"/>
    <w:rsid w:val="00162635"/>
    <w:rsid w:val="00162B2E"/>
    <w:rsid w:val="00162DA9"/>
    <w:rsid w:val="00162DFC"/>
    <w:rsid w:val="00162E74"/>
    <w:rsid w:val="00162F49"/>
    <w:rsid w:val="00162FD5"/>
    <w:rsid w:val="001632C4"/>
    <w:rsid w:val="0016373E"/>
    <w:rsid w:val="00163824"/>
    <w:rsid w:val="001638CA"/>
    <w:rsid w:val="00163D63"/>
    <w:rsid w:val="00163FB4"/>
    <w:rsid w:val="0016445D"/>
    <w:rsid w:val="0016459F"/>
    <w:rsid w:val="00164642"/>
    <w:rsid w:val="0016478C"/>
    <w:rsid w:val="00164854"/>
    <w:rsid w:val="00164861"/>
    <w:rsid w:val="00164FDD"/>
    <w:rsid w:val="00165205"/>
    <w:rsid w:val="0016545B"/>
    <w:rsid w:val="001656A7"/>
    <w:rsid w:val="0016593C"/>
    <w:rsid w:val="00165C2C"/>
    <w:rsid w:val="00165C9F"/>
    <w:rsid w:val="00165E48"/>
    <w:rsid w:val="001664B2"/>
    <w:rsid w:val="00166A48"/>
    <w:rsid w:val="00166AF2"/>
    <w:rsid w:val="00166C43"/>
    <w:rsid w:val="0016704D"/>
    <w:rsid w:val="001675A0"/>
    <w:rsid w:val="0016761D"/>
    <w:rsid w:val="0016798A"/>
    <w:rsid w:val="0017026C"/>
    <w:rsid w:val="00170293"/>
    <w:rsid w:val="00170703"/>
    <w:rsid w:val="00170783"/>
    <w:rsid w:val="0017122B"/>
    <w:rsid w:val="00171B56"/>
    <w:rsid w:val="0017210C"/>
    <w:rsid w:val="001723E2"/>
    <w:rsid w:val="00172565"/>
    <w:rsid w:val="001726CE"/>
    <w:rsid w:val="00172824"/>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AD"/>
    <w:rsid w:val="001764C6"/>
    <w:rsid w:val="00176654"/>
    <w:rsid w:val="00176C52"/>
    <w:rsid w:val="00176D44"/>
    <w:rsid w:val="00176F94"/>
    <w:rsid w:val="00177841"/>
    <w:rsid w:val="00177E9C"/>
    <w:rsid w:val="00180262"/>
    <w:rsid w:val="0018029F"/>
    <w:rsid w:val="001807BF"/>
    <w:rsid w:val="00180E15"/>
    <w:rsid w:val="0018142E"/>
    <w:rsid w:val="00181692"/>
    <w:rsid w:val="001816C7"/>
    <w:rsid w:val="00181984"/>
    <w:rsid w:val="001819AB"/>
    <w:rsid w:val="00181CD9"/>
    <w:rsid w:val="00181CDF"/>
    <w:rsid w:val="00181DCA"/>
    <w:rsid w:val="001822A9"/>
    <w:rsid w:val="00182706"/>
    <w:rsid w:val="00182809"/>
    <w:rsid w:val="001830F4"/>
    <w:rsid w:val="0018342D"/>
    <w:rsid w:val="001834E7"/>
    <w:rsid w:val="0018374B"/>
    <w:rsid w:val="001837CF"/>
    <w:rsid w:val="00183D4D"/>
    <w:rsid w:val="0018481C"/>
    <w:rsid w:val="0018481E"/>
    <w:rsid w:val="001848EF"/>
    <w:rsid w:val="00184B02"/>
    <w:rsid w:val="00184FE4"/>
    <w:rsid w:val="00185014"/>
    <w:rsid w:val="001853D6"/>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BA6"/>
    <w:rsid w:val="00191C29"/>
    <w:rsid w:val="00191CE9"/>
    <w:rsid w:val="00191D2C"/>
    <w:rsid w:val="001925F7"/>
    <w:rsid w:val="00192879"/>
    <w:rsid w:val="00192D9A"/>
    <w:rsid w:val="00192EC7"/>
    <w:rsid w:val="00192F74"/>
    <w:rsid w:val="00193368"/>
    <w:rsid w:val="001934E2"/>
    <w:rsid w:val="00193586"/>
    <w:rsid w:val="001937EB"/>
    <w:rsid w:val="0019381A"/>
    <w:rsid w:val="0019395B"/>
    <w:rsid w:val="00193AA7"/>
    <w:rsid w:val="00193CF2"/>
    <w:rsid w:val="00193EAE"/>
    <w:rsid w:val="00193EE9"/>
    <w:rsid w:val="00194007"/>
    <w:rsid w:val="001945BF"/>
    <w:rsid w:val="0019466A"/>
    <w:rsid w:val="001947DD"/>
    <w:rsid w:val="00194815"/>
    <w:rsid w:val="0019494E"/>
    <w:rsid w:val="00194976"/>
    <w:rsid w:val="00194F04"/>
    <w:rsid w:val="0019507B"/>
    <w:rsid w:val="0019552E"/>
    <w:rsid w:val="00195943"/>
    <w:rsid w:val="00195BCB"/>
    <w:rsid w:val="00195E7C"/>
    <w:rsid w:val="00195F3A"/>
    <w:rsid w:val="0019601C"/>
    <w:rsid w:val="0019662B"/>
    <w:rsid w:val="0019687B"/>
    <w:rsid w:val="001969B6"/>
    <w:rsid w:val="00196C07"/>
    <w:rsid w:val="00196F00"/>
    <w:rsid w:val="001971E8"/>
    <w:rsid w:val="001973E0"/>
    <w:rsid w:val="001973E2"/>
    <w:rsid w:val="001975F1"/>
    <w:rsid w:val="00197826"/>
    <w:rsid w:val="00197881"/>
    <w:rsid w:val="00197E97"/>
    <w:rsid w:val="00197F47"/>
    <w:rsid w:val="001A0307"/>
    <w:rsid w:val="001A03C9"/>
    <w:rsid w:val="001A08E5"/>
    <w:rsid w:val="001A093B"/>
    <w:rsid w:val="001A0CEE"/>
    <w:rsid w:val="001A1290"/>
    <w:rsid w:val="001A13E2"/>
    <w:rsid w:val="001A191A"/>
    <w:rsid w:val="001A1CCC"/>
    <w:rsid w:val="001A280F"/>
    <w:rsid w:val="001A2AB4"/>
    <w:rsid w:val="001A2AC7"/>
    <w:rsid w:val="001A2ACA"/>
    <w:rsid w:val="001A2B72"/>
    <w:rsid w:val="001A2C8B"/>
    <w:rsid w:val="001A30E7"/>
    <w:rsid w:val="001A3404"/>
    <w:rsid w:val="001A344D"/>
    <w:rsid w:val="001A35BE"/>
    <w:rsid w:val="001A375D"/>
    <w:rsid w:val="001A3AAC"/>
    <w:rsid w:val="001A3C7C"/>
    <w:rsid w:val="001A3D6D"/>
    <w:rsid w:val="001A3F49"/>
    <w:rsid w:val="001A400B"/>
    <w:rsid w:val="001A40A2"/>
    <w:rsid w:val="001A4322"/>
    <w:rsid w:val="001A4326"/>
    <w:rsid w:val="001A43CD"/>
    <w:rsid w:val="001A4750"/>
    <w:rsid w:val="001A509D"/>
    <w:rsid w:val="001A5B4C"/>
    <w:rsid w:val="001A5BB2"/>
    <w:rsid w:val="001A5E09"/>
    <w:rsid w:val="001A5E2B"/>
    <w:rsid w:val="001A6349"/>
    <w:rsid w:val="001A6572"/>
    <w:rsid w:val="001A65BA"/>
    <w:rsid w:val="001A6B7B"/>
    <w:rsid w:val="001A6CC3"/>
    <w:rsid w:val="001A6CDF"/>
    <w:rsid w:val="001A6E6F"/>
    <w:rsid w:val="001A72E8"/>
    <w:rsid w:val="001A77D7"/>
    <w:rsid w:val="001A7DDC"/>
    <w:rsid w:val="001A7E53"/>
    <w:rsid w:val="001B0090"/>
    <w:rsid w:val="001B0314"/>
    <w:rsid w:val="001B040A"/>
    <w:rsid w:val="001B06AD"/>
    <w:rsid w:val="001B0807"/>
    <w:rsid w:val="001B084E"/>
    <w:rsid w:val="001B106C"/>
    <w:rsid w:val="001B10DB"/>
    <w:rsid w:val="001B11B1"/>
    <w:rsid w:val="001B1BBC"/>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A09"/>
    <w:rsid w:val="001B4A6D"/>
    <w:rsid w:val="001B4CA0"/>
    <w:rsid w:val="001B5036"/>
    <w:rsid w:val="001B510D"/>
    <w:rsid w:val="001B5400"/>
    <w:rsid w:val="001B5489"/>
    <w:rsid w:val="001B560D"/>
    <w:rsid w:val="001B5B98"/>
    <w:rsid w:val="001B5DA6"/>
    <w:rsid w:val="001B62BC"/>
    <w:rsid w:val="001B6550"/>
    <w:rsid w:val="001B675B"/>
    <w:rsid w:val="001B6C9D"/>
    <w:rsid w:val="001B7090"/>
    <w:rsid w:val="001B7445"/>
    <w:rsid w:val="001B7AEC"/>
    <w:rsid w:val="001B7D20"/>
    <w:rsid w:val="001B7DF8"/>
    <w:rsid w:val="001C01E2"/>
    <w:rsid w:val="001C0226"/>
    <w:rsid w:val="001C022F"/>
    <w:rsid w:val="001C0275"/>
    <w:rsid w:val="001C081D"/>
    <w:rsid w:val="001C0869"/>
    <w:rsid w:val="001C0E56"/>
    <w:rsid w:val="001C1172"/>
    <w:rsid w:val="001C12E3"/>
    <w:rsid w:val="001C16F6"/>
    <w:rsid w:val="001C1A6C"/>
    <w:rsid w:val="001C1FB0"/>
    <w:rsid w:val="001C21D9"/>
    <w:rsid w:val="001C23BB"/>
    <w:rsid w:val="001C23FD"/>
    <w:rsid w:val="001C2833"/>
    <w:rsid w:val="001C292B"/>
    <w:rsid w:val="001C2CB5"/>
    <w:rsid w:val="001C2F51"/>
    <w:rsid w:val="001C3159"/>
    <w:rsid w:val="001C316E"/>
    <w:rsid w:val="001C33B0"/>
    <w:rsid w:val="001C3608"/>
    <w:rsid w:val="001C3A0D"/>
    <w:rsid w:val="001C3C1F"/>
    <w:rsid w:val="001C4327"/>
    <w:rsid w:val="001C444A"/>
    <w:rsid w:val="001C4521"/>
    <w:rsid w:val="001C462B"/>
    <w:rsid w:val="001C46EB"/>
    <w:rsid w:val="001C4704"/>
    <w:rsid w:val="001C4924"/>
    <w:rsid w:val="001C49EE"/>
    <w:rsid w:val="001C52E1"/>
    <w:rsid w:val="001C54C4"/>
    <w:rsid w:val="001C57D1"/>
    <w:rsid w:val="001C5822"/>
    <w:rsid w:val="001C5D26"/>
    <w:rsid w:val="001C61C2"/>
    <w:rsid w:val="001C698D"/>
    <w:rsid w:val="001C6AD0"/>
    <w:rsid w:val="001C6C19"/>
    <w:rsid w:val="001C6DB0"/>
    <w:rsid w:val="001C6FBC"/>
    <w:rsid w:val="001C6FE0"/>
    <w:rsid w:val="001C7002"/>
    <w:rsid w:val="001C72AE"/>
    <w:rsid w:val="001C7C6D"/>
    <w:rsid w:val="001C7EF4"/>
    <w:rsid w:val="001C7FFA"/>
    <w:rsid w:val="001D047D"/>
    <w:rsid w:val="001D0ADE"/>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352"/>
    <w:rsid w:val="001D6557"/>
    <w:rsid w:val="001D6817"/>
    <w:rsid w:val="001D6D7E"/>
    <w:rsid w:val="001D6FD0"/>
    <w:rsid w:val="001D70D4"/>
    <w:rsid w:val="001D7880"/>
    <w:rsid w:val="001D7986"/>
    <w:rsid w:val="001D7989"/>
    <w:rsid w:val="001D7E84"/>
    <w:rsid w:val="001E03AA"/>
    <w:rsid w:val="001E04B7"/>
    <w:rsid w:val="001E05D0"/>
    <w:rsid w:val="001E0663"/>
    <w:rsid w:val="001E1854"/>
    <w:rsid w:val="001E22DE"/>
    <w:rsid w:val="001E23D0"/>
    <w:rsid w:val="001E26EB"/>
    <w:rsid w:val="001E2767"/>
    <w:rsid w:val="001E2E4B"/>
    <w:rsid w:val="001E34E3"/>
    <w:rsid w:val="001E3B77"/>
    <w:rsid w:val="001E3EAC"/>
    <w:rsid w:val="001E3F7D"/>
    <w:rsid w:val="001E4036"/>
    <w:rsid w:val="001E40D2"/>
    <w:rsid w:val="001E41CC"/>
    <w:rsid w:val="001E43BC"/>
    <w:rsid w:val="001E45E2"/>
    <w:rsid w:val="001E4BD4"/>
    <w:rsid w:val="001E517C"/>
    <w:rsid w:val="001E57B2"/>
    <w:rsid w:val="001E5BA1"/>
    <w:rsid w:val="001E6507"/>
    <w:rsid w:val="001E6AFA"/>
    <w:rsid w:val="001E6B63"/>
    <w:rsid w:val="001E72DA"/>
    <w:rsid w:val="001E7479"/>
    <w:rsid w:val="001E75AF"/>
    <w:rsid w:val="001E7B39"/>
    <w:rsid w:val="001E7D9A"/>
    <w:rsid w:val="001E7F88"/>
    <w:rsid w:val="001F0101"/>
    <w:rsid w:val="001F0193"/>
    <w:rsid w:val="001F0BE5"/>
    <w:rsid w:val="001F0E30"/>
    <w:rsid w:val="001F1026"/>
    <w:rsid w:val="001F10BF"/>
    <w:rsid w:val="001F10C6"/>
    <w:rsid w:val="001F119A"/>
    <w:rsid w:val="001F1462"/>
    <w:rsid w:val="001F14B9"/>
    <w:rsid w:val="001F1749"/>
    <w:rsid w:val="001F187E"/>
    <w:rsid w:val="001F1B7E"/>
    <w:rsid w:val="001F2340"/>
    <w:rsid w:val="001F25A1"/>
    <w:rsid w:val="001F2641"/>
    <w:rsid w:val="001F2B13"/>
    <w:rsid w:val="001F2B64"/>
    <w:rsid w:val="001F2DD1"/>
    <w:rsid w:val="001F31A7"/>
    <w:rsid w:val="001F3275"/>
    <w:rsid w:val="001F3291"/>
    <w:rsid w:val="001F397F"/>
    <w:rsid w:val="001F4006"/>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B6"/>
    <w:rsid w:val="001F6ECF"/>
    <w:rsid w:val="001F753B"/>
    <w:rsid w:val="001F7BF1"/>
    <w:rsid w:val="002001FE"/>
    <w:rsid w:val="002005DF"/>
    <w:rsid w:val="0020066C"/>
    <w:rsid w:val="002007EC"/>
    <w:rsid w:val="00200900"/>
    <w:rsid w:val="00200BF9"/>
    <w:rsid w:val="00201BA4"/>
    <w:rsid w:val="00201CDD"/>
    <w:rsid w:val="00201DBF"/>
    <w:rsid w:val="00202242"/>
    <w:rsid w:val="002026E8"/>
    <w:rsid w:val="00202AD7"/>
    <w:rsid w:val="00202ADD"/>
    <w:rsid w:val="00202B37"/>
    <w:rsid w:val="00202B71"/>
    <w:rsid w:val="00202EC8"/>
    <w:rsid w:val="00202F6E"/>
    <w:rsid w:val="002038E3"/>
    <w:rsid w:val="00203ADD"/>
    <w:rsid w:val="00204221"/>
    <w:rsid w:val="00204915"/>
    <w:rsid w:val="00204AA5"/>
    <w:rsid w:val="00204C15"/>
    <w:rsid w:val="00204C18"/>
    <w:rsid w:val="00204D9B"/>
    <w:rsid w:val="002053CA"/>
    <w:rsid w:val="002056BA"/>
    <w:rsid w:val="00205F6B"/>
    <w:rsid w:val="00206506"/>
    <w:rsid w:val="002065B3"/>
    <w:rsid w:val="002066A4"/>
    <w:rsid w:val="00206737"/>
    <w:rsid w:val="00206751"/>
    <w:rsid w:val="00206930"/>
    <w:rsid w:val="00206D35"/>
    <w:rsid w:val="00206E62"/>
    <w:rsid w:val="00206ECB"/>
    <w:rsid w:val="00207285"/>
    <w:rsid w:val="002075D9"/>
    <w:rsid w:val="00207819"/>
    <w:rsid w:val="00207B20"/>
    <w:rsid w:val="00207C3E"/>
    <w:rsid w:val="00210051"/>
    <w:rsid w:val="002100DB"/>
    <w:rsid w:val="00210191"/>
    <w:rsid w:val="002102F5"/>
    <w:rsid w:val="002104A9"/>
    <w:rsid w:val="00210838"/>
    <w:rsid w:val="00210A11"/>
    <w:rsid w:val="00210C9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20"/>
    <w:rsid w:val="002163D5"/>
    <w:rsid w:val="002164B4"/>
    <w:rsid w:val="00216C60"/>
    <w:rsid w:val="00216E85"/>
    <w:rsid w:val="00216ED0"/>
    <w:rsid w:val="0021715D"/>
    <w:rsid w:val="002174F0"/>
    <w:rsid w:val="00217502"/>
    <w:rsid w:val="002177F1"/>
    <w:rsid w:val="0021793E"/>
    <w:rsid w:val="00220032"/>
    <w:rsid w:val="002201EE"/>
    <w:rsid w:val="002203A0"/>
    <w:rsid w:val="00220565"/>
    <w:rsid w:val="002206DD"/>
    <w:rsid w:val="00220747"/>
    <w:rsid w:val="002208E8"/>
    <w:rsid w:val="00220A27"/>
    <w:rsid w:val="00220C76"/>
    <w:rsid w:val="00220F3A"/>
    <w:rsid w:val="002213E5"/>
    <w:rsid w:val="00221A8E"/>
    <w:rsid w:val="00221C34"/>
    <w:rsid w:val="00221F4A"/>
    <w:rsid w:val="00222004"/>
    <w:rsid w:val="00222021"/>
    <w:rsid w:val="00222781"/>
    <w:rsid w:val="00222851"/>
    <w:rsid w:val="00222EC7"/>
    <w:rsid w:val="0022302B"/>
    <w:rsid w:val="00223166"/>
    <w:rsid w:val="002231F3"/>
    <w:rsid w:val="00223A0B"/>
    <w:rsid w:val="00223DF3"/>
    <w:rsid w:val="00223E87"/>
    <w:rsid w:val="00224844"/>
    <w:rsid w:val="00224A6B"/>
    <w:rsid w:val="002250DC"/>
    <w:rsid w:val="00225457"/>
    <w:rsid w:val="00225AFD"/>
    <w:rsid w:val="00225D29"/>
    <w:rsid w:val="00225F1B"/>
    <w:rsid w:val="002262AF"/>
    <w:rsid w:val="002268E1"/>
    <w:rsid w:val="00226DBF"/>
    <w:rsid w:val="00226F2A"/>
    <w:rsid w:val="00226F30"/>
    <w:rsid w:val="00226FE4"/>
    <w:rsid w:val="00227095"/>
    <w:rsid w:val="00227223"/>
    <w:rsid w:val="002274B7"/>
    <w:rsid w:val="002275D8"/>
    <w:rsid w:val="0022773E"/>
    <w:rsid w:val="00227873"/>
    <w:rsid w:val="00227961"/>
    <w:rsid w:val="0023001A"/>
    <w:rsid w:val="002300D4"/>
    <w:rsid w:val="002301FD"/>
    <w:rsid w:val="00230469"/>
    <w:rsid w:val="00230596"/>
    <w:rsid w:val="0023070B"/>
    <w:rsid w:val="0023098B"/>
    <w:rsid w:val="00230B17"/>
    <w:rsid w:val="00230C82"/>
    <w:rsid w:val="00230D20"/>
    <w:rsid w:val="00231631"/>
    <w:rsid w:val="002316A5"/>
    <w:rsid w:val="0023199E"/>
    <w:rsid w:val="002325FF"/>
    <w:rsid w:val="00233094"/>
    <w:rsid w:val="00233590"/>
    <w:rsid w:val="00233E52"/>
    <w:rsid w:val="00233FD9"/>
    <w:rsid w:val="002342FC"/>
    <w:rsid w:val="00234A3D"/>
    <w:rsid w:val="00234A52"/>
    <w:rsid w:val="00234AFC"/>
    <w:rsid w:val="00234CA8"/>
    <w:rsid w:val="00234FA4"/>
    <w:rsid w:val="00234FBE"/>
    <w:rsid w:val="00235575"/>
    <w:rsid w:val="002356F5"/>
    <w:rsid w:val="002358A0"/>
    <w:rsid w:val="00235BC2"/>
    <w:rsid w:val="00235C63"/>
    <w:rsid w:val="00235DF7"/>
    <w:rsid w:val="00235E1B"/>
    <w:rsid w:val="00235FAC"/>
    <w:rsid w:val="00236167"/>
    <w:rsid w:val="0023620C"/>
    <w:rsid w:val="00236244"/>
    <w:rsid w:val="00236247"/>
    <w:rsid w:val="002362D7"/>
    <w:rsid w:val="00236316"/>
    <w:rsid w:val="00236346"/>
    <w:rsid w:val="002368BE"/>
    <w:rsid w:val="00237145"/>
    <w:rsid w:val="0023772E"/>
    <w:rsid w:val="0023790A"/>
    <w:rsid w:val="00237A8E"/>
    <w:rsid w:val="00237CB1"/>
    <w:rsid w:val="00237DE2"/>
    <w:rsid w:val="00240485"/>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E45"/>
    <w:rsid w:val="00243E56"/>
    <w:rsid w:val="0024404E"/>
    <w:rsid w:val="00244805"/>
    <w:rsid w:val="0024521E"/>
    <w:rsid w:val="00245278"/>
    <w:rsid w:val="002456F3"/>
    <w:rsid w:val="0024582D"/>
    <w:rsid w:val="00246043"/>
    <w:rsid w:val="00246158"/>
    <w:rsid w:val="00246949"/>
    <w:rsid w:val="00246A5D"/>
    <w:rsid w:val="00246C18"/>
    <w:rsid w:val="00247535"/>
    <w:rsid w:val="002475EE"/>
    <w:rsid w:val="002476D1"/>
    <w:rsid w:val="0024779A"/>
    <w:rsid w:val="0024796D"/>
    <w:rsid w:val="00247B7E"/>
    <w:rsid w:val="00247C99"/>
    <w:rsid w:val="00247ED6"/>
    <w:rsid w:val="00250A2B"/>
    <w:rsid w:val="00251306"/>
    <w:rsid w:val="002514A7"/>
    <w:rsid w:val="0025152D"/>
    <w:rsid w:val="002515B3"/>
    <w:rsid w:val="002519E7"/>
    <w:rsid w:val="00251B30"/>
    <w:rsid w:val="00251D72"/>
    <w:rsid w:val="00251FD8"/>
    <w:rsid w:val="0025238B"/>
    <w:rsid w:val="00252651"/>
    <w:rsid w:val="0025280E"/>
    <w:rsid w:val="00252F21"/>
    <w:rsid w:val="0025300D"/>
    <w:rsid w:val="0025342A"/>
    <w:rsid w:val="00253458"/>
    <w:rsid w:val="002534A6"/>
    <w:rsid w:val="002534E7"/>
    <w:rsid w:val="002535CF"/>
    <w:rsid w:val="002535D2"/>
    <w:rsid w:val="00253682"/>
    <w:rsid w:val="00253A2B"/>
    <w:rsid w:val="00253B51"/>
    <w:rsid w:val="00253D42"/>
    <w:rsid w:val="00253D9E"/>
    <w:rsid w:val="0025442D"/>
    <w:rsid w:val="00254594"/>
    <w:rsid w:val="002546B9"/>
    <w:rsid w:val="002547D6"/>
    <w:rsid w:val="002548DD"/>
    <w:rsid w:val="00254A26"/>
    <w:rsid w:val="002551A1"/>
    <w:rsid w:val="002551B2"/>
    <w:rsid w:val="00255782"/>
    <w:rsid w:val="00255BB6"/>
    <w:rsid w:val="00255C2D"/>
    <w:rsid w:val="00255CDE"/>
    <w:rsid w:val="00255D6A"/>
    <w:rsid w:val="00255E7A"/>
    <w:rsid w:val="002562E1"/>
    <w:rsid w:val="0025633B"/>
    <w:rsid w:val="00256D20"/>
    <w:rsid w:val="0025714B"/>
    <w:rsid w:val="00257364"/>
    <w:rsid w:val="00257F62"/>
    <w:rsid w:val="0026007E"/>
    <w:rsid w:val="002602F7"/>
    <w:rsid w:val="0026056C"/>
    <w:rsid w:val="00260C03"/>
    <w:rsid w:val="00260D75"/>
    <w:rsid w:val="00260EFB"/>
    <w:rsid w:val="002610E4"/>
    <w:rsid w:val="00261679"/>
    <w:rsid w:val="002619EE"/>
    <w:rsid w:val="00261BD4"/>
    <w:rsid w:val="00261D12"/>
    <w:rsid w:val="00262010"/>
    <w:rsid w:val="002622AB"/>
    <w:rsid w:val="002624BC"/>
    <w:rsid w:val="00262685"/>
    <w:rsid w:val="0026271A"/>
    <w:rsid w:val="002629AA"/>
    <w:rsid w:val="00262A7A"/>
    <w:rsid w:val="00262CF3"/>
    <w:rsid w:val="00262F7E"/>
    <w:rsid w:val="00262F9D"/>
    <w:rsid w:val="00263A69"/>
    <w:rsid w:val="00263C16"/>
    <w:rsid w:val="00263CA5"/>
    <w:rsid w:val="00263EED"/>
    <w:rsid w:val="00264DDD"/>
    <w:rsid w:val="00264EF4"/>
    <w:rsid w:val="00265405"/>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6C3"/>
    <w:rsid w:val="002716F9"/>
    <w:rsid w:val="002718A3"/>
    <w:rsid w:val="002718BB"/>
    <w:rsid w:val="00272075"/>
    <w:rsid w:val="00272207"/>
    <w:rsid w:val="00272355"/>
    <w:rsid w:val="002723A4"/>
    <w:rsid w:val="002723F9"/>
    <w:rsid w:val="002725FF"/>
    <w:rsid w:val="002728B0"/>
    <w:rsid w:val="00272B5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658"/>
    <w:rsid w:val="0027680A"/>
    <w:rsid w:val="00276C86"/>
    <w:rsid w:val="002772D8"/>
    <w:rsid w:val="00277690"/>
    <w:rsid w:val="0027770E"/>
    <w:rsid w:val="00277B9C"/>
    <w:rsid w:val="00277F56"/>
    <w:rsid w:val="00280BBB"/>
    <w:rsid w:val="002810C1"/>
    <w:rsid w:val="0028139D"/>
    <w:rsid w:val="0028188A"/>
    <w:rsid w:val="0028188D"/>
    <w:rsid w:val="00281942"/>
    <w:rsid w:val="00281BAE"/>
    <w:rsid w:val="00281D7E"/>
    <w:rsid w:val="0028260A"/>
    <w:rsid w:val="00282C78"/>
    <w:rsid w:val="00282E78"/>
    <w:rsid w:val="00282F75"/>
    <w:rsid w:val="002831C1"/>
    <w:rsid w:val="00283979"/>
    <w:rsid w:val="00283D47"/>
    <w:rsid w:val="00283F16"/>
    <w:rsid w:val="00284637"/>
    <w:rsid w:val="00284708"/>
    <w:rsid w:val="002847A4"/>
    <w:rsid w:val="00284AE0"/>
    <w:rsid w:val="00284CB9"/>
    <w:rsid w:val="002850FC"/>
    <w:rsid w:val="00285689"/>
    <w:rsid w:val="00285714"/>
    <w:rsid w:val="002858A8"/>
    <w:rsid w:val="00285965"/>
    <w:rsid w:val="00285FA1"/>
    <w:rsid w:val="0028631F"/>
    <w:rsid w:val="00286328"/>
    <w:rsid w:val="00286B35"/>
    <w:rsid w:val="00286B66"/>
    <w:rsid w:val="002872EC"/>
    <w:rsid w:val="0028732E"/>
    <w:rsid w:val="002877B3"/>
    <w:rsid w:val="00287A1F"/>
    <w:rsid w:val="002901D7"/>
    <w:rsid w:val="00290360"/>
    <w:rsid w:val="002908B3"/>
    <w:rsid w:val="002908D0"/>
    <w:rsid w:val="00290EE2"/>
    <w:rsid w:val="00290F3E"/>
    <w:rsid w:val="0029118E"/>
    <w:rsid w:val="002911C0"/>
    <w:rsid w:val="0029141B"/>
    <w:rsid w:val="002916DB"/>
    <w:rsid w:val="0029187C"/>
    <w:rsid w:val="002918DF"/>
    <w:rsid w:val="002919D1"/>
    <w:rsid w:val="00291F48"/>
    <w:rsid w:val="0029223B"/>
    <w:rsid w:val="00292685"/>
    <w:rsid w:val="002926F1"/>
    <w:rsid w:val="00292D0C"/>
    <w:rsid w:val="00293594"/>
    <w:rsid w:val="0029379C"/>
    <w:rsid w:val="002937A3"/>
    <w:rsid w:val="00293F4E"/>
    <w:rsid w:val="00294135"/>
    <w:rsid w:val="002944B5"/>
    <w:rsid w:val="00294616"/>
    <w:rsid w:val="002949BA"/>
    <w:rsid w:val="00294B94"/>
    <w:rsid w:val="00294FAB"/>
    <w:rsid w:val="00294FC5"/>
    <w:rsid w:val="002953EA"/>
    <w:rsid w:val="00295408"/>
    <w:rsid w:val="00295973"/>
    <w:rsid w:val="00295C20"/>
    <w:rsid w:val="00295E2C"/>
    <w:rsid w:val="00295F0C"/>
    <w:rsid w:val="00296325"/>
    <w:rsid w:val="00296531"/>
    <w:rsid w:val="00296934"/>
    <w:rsid w:val="00296A0A"/>
    <w:rsid w:val="00296D79"/>
    <w:rsid w:val="00296E5C"/>
    <w:rsid w:val="002970F2"/>
    <w:rsid w:val="00297253"/>
    <w:rsid w:val="002972BB"/>
    <w:rsid w:val="002976AB"/>
    <w:rsid w:val="002977D7"/>
    <w:rsid w:val="00297BAD"/>
    <w:rsid w:val="002A02FC"/>
    <w:rsid w:val="002A0550"/>
    <w:rsid w:val="002A06A0"/>
    <w:rsid w:val="002A0C97"/>
    <w:rsid w:val="002A0E30"/>
    <w:rsid w:val="002A1070"/>
    <w:rsid w:val="002A1100"/>
    <w:rsid w:val="002A110A"/>
    <w:rsid w:val="002A1206"/>
    <w:rsid w:val="002A12C9"/>
    <w:rsid w:val="002A1910"/>
    <w:rsid w:val="002A1D6B"/>
    <w:rsid w:val="002A20FA"/>
    <w:rsid w:val="002A21FB"/>
    <w:rsid w:val="002A2D9B"/>
    <w:rsid w:val="002A3FA1"/>
    <w:rsid w:val="002A40C9"/>
    <w:rsid w:val="002A4136"/>
    <w:rsid w:val="002A4502"/>
    <w:rsid w:val="002A4520"/>
    <w:rsid w:val="002A4723"/>
    <w:rsid w:val="002A4C20"/>
    <w:rsid w:val="002A4D31"/>
    <w:rsid w:val="002A4EA2"/>
    <w:rsid w:val="002A525B"/>
    <w:rsid w:val="002A531B"/>
    <w:rsid w:val="002A545D"/>
    <w:rsid w:val="002A5BCE"/>
    <w:rsid w:val="002A5CC0"/>
    <w:rsid w:val="002A5CC3"/>
    <w:rsid w:val="002A5E19"/>
    <w:rsid w:val="002A6441"/>
    <w:rsid w:val="002A6AE7"/>
    <w:rsid w:val="002A6DD0"/>
    <w:rsid w:val="002A6E22"/>
    <w:rsid w:val="002A6EBB"/>
    <w:rsid w:val="002A7440"/>
    <w:rsid w:val="002A74EE"/>
    <w:rsid w:val="002A7C07"/>
    <w:rsid w:val="002A7C32"/>
    <w:rsid w:val="002B0732"/>
    <w:rsid w:val="002B076F"/>
    <w:rsid w:val="002B0838"/>
    <w:rsid w:val="002B0869"/>
    <w:rsid w:val="002B09B2"/>
    <w:rsid w:val="002B0A23"/>
    <w:rsid w:val="002B0FDD"/>
    <w:rsid w:val="002B16B5"/>
    <w:rsid w:val="002B1706"/>
    <w:rsid w:val="002B173A"/>
    <w:rsid w:val="002B1AB9"/>
    <w:rsid w:val="002B1E30"/>
    <w:rsid w:val="002B1E5D"/>
    <w:rsid w:val="002B22D3"/>
    <w:rsid w:val="002B2595"/>
    <w:rsid w:val="002B2F43"/>
    <w:rsid w:val="002B34ED"/>
    <w:rsid w:val="002B38EE"/>
    <w:rsid w:val="002B3A1A"/>
    <w:rsid w:val="002B3EDB"/>
    <w:rsid w:val="002B3EE8"/>
    <w:rsid w:val="002B43FC"/>
    <w:rsid w:val="002B477F"/>
    <w:rsid w:val="002B47F2"/>
    <w:rsid w:val="002B4A52"/>
    <w:rsid w:val="002B4CAA"/>
    <w:rsid w:val="002B54A5"/>
    <w:rsid w:val="002B557B"/>
    <w:rsid w:val="002B564B"/>
    <w:rsid w:val="002B5783"/>
    <w:rsid w:val="002B58CC"/>
    <w:rsid w:val="002B58EE"/>
    <w:rsid w:val="002B59C0"/>
    <w:rsid w:val="002B5C5D"/>
    <w:rsid w:val="002B5E5F"/>
    <w:rsid w:val="002B61C8"/>
    <w:rsid w:val="002B6235"/>
    <w:rsid w:val="002B651E"/>
    <w:rsid w:val="002B65BE"/>
    <w:rsid w:val="002B66ED"/>
    <w:rsid w:val="002B6D4A"/>
    <w:rsid w:val="002B772F"/>
    <w:rsid w:val="002B7D25"/>
    <w:rsid w:val="002C02F3"/>
    <w:rsid w:val="002C0587"/>
    <w:rsid w:val="002C0854"/>
    <w:rsid w:val="002C0859"/>
    <w:rsid w:val="002C0C5B"/>
    <w:rsid w:val="002C0EE4"/>
    <w:rsid w:val="002C0EF4"/>
    <w:rsid w:val="002C10F4"/>
    <w:rsid w:val="002C1C4E"/>
    <w:rsid w:val="002C21C7"/>
    <w:rsid w:val="002C227A"/>
    <w:rsid w:val="002C236C"/>
    <w:rsid w:val="002C25AE"/>
    <w:rsid w:val="002C27AA"/>
    <w:rsid w:val="002C29F4"/>
    <w:rsid w:val="002C2C63"/>
    <w:rsid w:val="002C2D17"/>
    <w:rsid w:val="002C329A"/>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834"/>
    <w:rsid w:val="002D0DFC"/>
    <w:rsid w:val="002D1053"/>
    <w:rsid w:val="002D107B"/>
    <w:rsid w:val="002D130C"/>
    <w:rsid w:val="002D13EC"/>
    <w:rsid w:val="002D177C"/>
    <w:rsid w:val="002D19B2"/>
    <w:rsid w:val="002D20BF"/>
    <w:rsid w:val="002D22B0"/>
    <w:rsid w:val="002D3156"/>
    <w:rsid w:val="002D3171"/>
    <w:rsid w:val="002D3323"/>
    <w:rsid w:val="002D367C"/>
    <w:rsid w:val="002D38D0"/>
    <w:rsid w:val="002D3A57"/>
    <w:rsid w:val="002D43AC"/>
    <w:rsid w:val="002D4DA7"/>
    <w:rsid w:val="002D4F4E"/>
    <w:rsid w:val="002D4F6D"/>
    <w:rsid w:val="002D51AA"/>
    <w:rsid w:val="002D53D3"/>
    <w:rsid w:val="002D546D"/>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BB8"/>
    <w:rsid w:val="002E0C1C"/>
    <w:rsid w:val="002E0DDA"/>
    <w:rsid w:val="002E0E80"/>
    <w:rsid w:val="002E0FD2"/>
    <w:rsid w:val="002E10B5"/>
    <w:rsid w:val="002E14AE"/>
    <w:rsid w:val="002E16C7"/>
    <w:rsid w:val="002E192C"/>
    <w:rsid w:val="002E1CE5"/>
    <w:rsid w:val="002E1D8C"/>
    <w:rsid w:val="002E1DF6"/>
    <w:rsid w:val="002E22B0"/>
    <w:rsid w:val="002E2356"/>
    <w:rsid w:val="002E24D5"/>
    <w:rsid w:val="002E2911"/>
    <w:rsid w:val="002E2BEE"/>
    <w:rsid w:val="002E2D43"/>
    <w:rsid w:val="002E3032"/>
    <w:rsid w:val="002E3179"/>
    <w:rsid w:val="002E37F4"/>
    <w:rsid w:val="002E3854"/>
    <w:rsid w:val="002E3B4A"/>
    <w:rsid w:val="002E3B4D"/>
    <w:rsid w:val="002E3C61"/>
    <w:rsid w:val="002E3D2E"/>
    <w:rsid w:val="002E4577"/>
    <w:rsid w:val="002E4BB2"/>
    <w:rsid w:val="002E4E02"/>
    <w:rsid w:val="002E4F24"/>
    <w:rsid w:val="002E5499"/>
    <w:rsid w:val="002E5BF1"/>
    <w:rsid w:val="002E5EA8"/>
    <w:rsid w:val="002E690C"/>
    <w:rsid w:val="002E6952"/>
    <w:rsid w:val="002E6AEA"/>
    <w:rsid w:val="002E6EAB"/>
    <w:rsid w:val="002E6ECD"/>
    <w:rsid w:val="002E7273"/>
    <w:rsid w:val="002E751D"/>
    <w:rsid w:val="002E7E38"/>
    <w:rsid w:val="002E7FE8"/>
    <w:rsid w:val="002F0279"/>
    <w:rsid w:val="002F0326"/>
    <w:rsid w:val="002F06E4"/>
    <w:rsid w:val="002F0C32"/>
    <w:rsid w:val="002F1040"/>
    <w:rsid w:val="002F115C"/>
    <w:rsid w:val="002F12C4"/>
    <w:rsid w:val="002F1535"/>
    <w:rsid w:val="002F1E99"/>
    <w:rsid w:val="002F21C2"/>
    <w:rsid w:val="002F23DB"/>
    <w:rsid w:val="002F249F"/>
    <w:rsid w:val="002F2709"/>
    <w:rsid w:val="002F2994"/>
    <w:rsid w:val="002F2BDB"/>
    <w:rsid w:val="002F31DA"/>
    <w:rsid w:val="002F36BD"/>
    <w:rsid w:val="002F3783"/>
    <w:rsid w:val="002F3B04"/>
    <w:rsid w:val="002F3BDA"/>
    <w:rsid w:val="002F449B"/>
    <w:rsid w:val="002F44AC"/>
    <w:rsid w:val="002F44D6"/>
    <w:rsid w:val="002F464D"/>
    <w:rsid w:val="002F47D7"/>
    <w:rsid w:val="002F4C16"/>
    <w:rsid w:val="002F501E"/>
    <w:rsid w:val="002F52D8"/>
    <w:rsid w:val="002F5B69"/>
    <w:rsid w:val="002F5C1B"/>
    <w:rsid w:val="002F5CA7"/>
    <w:rsid w:val="002F5F05"/>
    <w:rsid w:val="002F65B9"/>
    <w:rsid w:val="002F673D"/>
    <w:rsid w:val="002F6FED"/>
    <w:rsid w:val="002F727F"/>
    <w:rsid w:val="002F76BB"/>
    <w:rsid w:val="002F7AAA"/>
    <w:rsid w:val="002F7BC9"/>
    <w:rsid w:val="00300535"/>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914"/>
    <w:rsid w:val="00304043"/>
    <w:rsid w:val="003040BF"/>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DD"/>
    <w:rsid w:val="003077EA"/>
    <w:rsid w:val="00307ABF"/>
    <w:rsid w:val="00307D7B"/>
    <w:rsid w:val="003102AE"/>
    <w:rsid w:val="0031038D"/>
    <w:rsid w:val="00310649"/>
    <w:rsid w:val="00310B18"/>
    <w:rsid w:val="00310C45"/>
    <w:rsid w:val="00310DCD"/>
    <w:rsid w:val="00310FA2"/>
    <w:rsid w:val="003110DD"/>
    <w:rsid w:val="00311120"/>
    <w:rsid w:val="0031155B"/>
    <w:rsid w:val="00311908"/>
    <w:rsid w:val="00311915"/>
    <w:rsid w:val="00311F11"/>
    <w:rsid w:val="00311F79"/>
    <w:rsid w:val="0031207A"/>
    <w:rsid w:val="00312549"/>
    <w:rsid w:val="003129D1"/>
    <w:rsid w:val="00312CBF"/>
    <w:rsid w:val="0031301E"/>
    <w:rsid w:val="003130C5"/>
    <w:rsid w:val="00313880"/>
    <w:rsid w:val="003147C4"/>
    <w:rsid w:val="00314D3D"/>
    <w:rsid w:val="00314E87"/>
    <w:rsid w:val="00314EBA"/>
    <w:rsid w:val="003150D3"/>
    <w:rsid w:val="0031533A"/>
    <w:rsid w:val="0031536D"/>
    <w:rsid w:val="003153A5"/>
    <w:rsid w:val="003155A7"/>
    <w:rsid w:val="00315627"/>
    <w:rsid w:val="00315BFA"/>
    <w:rsid w:val="00315F09"/>
    <w:rsid w:val="00315F94"/>
    <w:rsid w:val="00315F9F"/>
    <w:rsid w:val="00316542"/>
    <w:rsid w:val="003165D8"/>
    <w:rsid w:val="00316B78"/>
    <w:rsid w:val="0031725D"/>
    <w:rsid w:val="0031727C"/>
    <w:rsid w:val="00317C26"/>
    <w:rsid w:val="00320053"/>
    <w:rsid w:val="0032105A"/>
    <w:rsid w:val="00321339"/>
    <w:rsid w:val="0032165B"/>
    <w:rsid w:val="00322190"/>
    <w:rsid w:val="003221EE"/>
    <w:rsid w:val="00322386"/>
    <w:rsid w:val="00322390"/>
    <w:rsid w:val="003224C5"/>
    <w:rsid w:val="003229C7"/>
    <w:rsid w:val="00322ABF"/>
    <w:rsid w:val="00322F3D"/>
    <w:rsid w:val="00323547"/>
    <w:rsid w:val="003235D5"/>
    <w:rsid w:val="003236BD"/>
    <w:rsid w:val="00323EE6"/>
    <w:rsid w:val="00324121"/>
    <w:rsid w:val="003241E1"/>
    <w:rsid w:val="0032457E"/>
    <w:rsid w:val="003249AC"/>
    <w:rsid w:val="00324A12"/>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9D3"/>
    <w:rsid w:val="00330A25"/>
    <w:rsid w:val="00331170"/>
    <w:rsid w:val="0033121C"/>
    <w:rsid w:val="0033131A"/>
    <w:rsid w:val="00331613"/>
    <w:rsid w:val="003316FA"/>
    <w:rsid w:val="00331A21"/>
    <w:rsid w:val="00331A52"/>
    <w:rsid w:val="00332097"/>
    <w:rsid w:val="0033218D"/>
    <w:rsid w:val="003322DA"/>
    <w:rsid w:val="00332BFA"/>
    <w:rsid w:val="00333004"/>
    <w:rsid w:val="003330F8"/>
    <w:rsid w:val="0033373F"/>
    <w:rsid w:val="00333936"/>
    <w:rsid w:val="00333D4D"/>
    <w:rsid w:val="00333E59"/>
    <w:rsid w:val="00333F63"/>
    <w:rsid w:val="003347F1"/>
    <w:rsid w:val="00334C1E"/>
    <w:rsid w:val="00334EDE"/>
    <w:rsid w:val="00334EFE"/>
    <w:rsid w:val="00335134"/>
    <w:rsid w:val="00335259"/>
    <w:rsid w:val="0033543E"/>
    <w:rsid w:val="00335B49"/>
    <w:rsid w:val="00335C5E"/>
    <w:rsid w:val="00335D3F"/>
    <w:rsid w:val="00335DD6"/>
    <w:rsid w:val="003365CC"/>
    <w:rsid w:val="00336B78"/>
    <w:rsid w:val="00336B8B"/>
    <w:rsid w:val="00336B8E"/>
    <w:rsid w:val="00336F61"/>
    <w:rsid w:val="0033703F"/>
    <w:rsid w:val="00337143"/>
    <w:rsid w:val="0033714E"/>
    <w:rsid w:val="00337339"/>
    <w:rsid w:val="003374AD"/>
    <w:rsid w:val="00337654"/>
    <w:rsid w:val="0033778E"/>
    <w:rsid w:val="00337800"/>
    <w:rsid w:val="00337D4C"/>
    <w:rsid w:val="003401DD"/>
    <w:rsid w:val="0034037F"/>
    <w:rsid w:val="00340507"/>
    <w:rsid w:val="003406A3"/>
    <w:rsid w:val="00341854"/>
    <w:rsid w:val="00342114"/>
    <w:rsid w:val="003424DE"/>
    <w:rsid w:val="0034251D"/>
    <w:rsid w:val="00342745"/>
    <w:rsid w:val="00342A9B"/>
    <w:rsid w:val="00342B60"/>
    <w:rsid w:val="00342FCF"/>
    <w:rsid w:val="00343C8E"/>
    <w:rsid w:val="00343F0E"/>
    <w:rsid w:val="00344189"/>
    <w:rsid w:val="003442AD"/>
    <w:rsid w:val="003443FC"/>
    <w:rsid w:val="003446B7"/>
    <w:rsid w:val="003455CE"/>
    <w:rsid w:val="003457D0"/>
    <w:rsid w:val="003459B6"/>
    <w:rsid w:val="00345F65"/>
    <w:rsid w:val="003462B4"/>
    <w:rsid w:val="00346FF2"/>
    <w:rsid w:val="00347247"/>
    <w:rsid w:val="003472E8"/>
    <w:rsid w:val="0034769F"/>
    <w:rsid w:val="00347781"/>
    <w:rsid w:val="00347974"/>
    <w:rsid w:val="00347BAB"/>
    <w:rsid w:val="00347ED7"/>
    <w:rsid w:val="00347F68"/>
    <w:rsid w:val="003500DE"/>
    <w:rsid w:val="0035024F"/>
    <w:rsid w:val="00350282"/>
    <w:rsid w:val="00350357"/>
    <w:rsid w:val="00350804"/>
    <w:rsid w:val="003508B1"/>
    <w:rsid w:val="003508FB"/>
    <w:rsid w:val="00350FF6"/>
    <w:rsid w:val="0035123E"/>
    <w:rsid w:val="0035179F"/>
    <w:rsid w:val="00351C9D"/>
    <w:rsid w:val="00351D15"/>
    <w:rsid w:val="00351E92"/>
    <w:rsid w:val="00351F02"/>
    <w:rsid w:val="0035221A"/>
    <w:rsid w:val="00352683"/>
    <w:rsid w:val="003527A5"/>
    <w:rsid w:val="00352D53"/>
    <w:rsid w:val="003532FC"/>
    <w:rsid w:val="003537D4"/>
    <w:rsid w:val="00353E38"/>
    <w:rsid w:val="003540CD"/>
    <w:rsid w:val="003543E6"/>
    <w:rsid w:val="003543E7"/>
    <w:rsid w:val="00354586"/>
    <w:rsid w:val="00354754"/>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6EEB"/>
    <w:rsid w:val="00356F0C"/>
    <w:rsid w:val="00357590"/>
    <w:rsid w:val="003600CA"/>
    <w:rsid w:val="0036018B"/>
    <w:rsid w:val="00360A2D"/>
    <w:rsid w:val="00360EE5"/>
    <w:rsid w:val="0036109B"/>
    <w:rsid w:val="0036114F"/>
    <w:rsid w:val="00362011"/>
    <w:rsid w:val="0036219C"/>
    <w:rsid w:val="00362651"/>
    <w:rsid w:val="0036271A"/>
    <w:rsid w:val="00362864"/>
    <w:rsid w:val="0036290A"/>
    <w:rsid w:val="003629BF"/>
    <w:rsid w:val="00362C77"/>
    <w:rsid w:val="003641F0"/>
    <w:rsid w:val="00364300"/>
    <w:rsid w:val="0036438B"/>
    <w:rsid w:val="003648FC"/>
    <w:rsid w:val="00364A10"/>
    <w:rsid w:val="00364B12"/>
    <w:rsid w:val="00364DAD"/>
    <w:rsid w:val="00364F3A"/>
    <w:rsid w:val="0036514C"/>
    <w:rsid w:val="00365CED"/>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2E46"/>
    <w:rsid w:val="00373051"/>
    <w:rsid w:val="003731DE"/>
    <w:rsid w:val="003739B1"/>
    <w:rsid w:val="00373AAF"/>
    <w:rsid w:val="00374169"/>
    <w:rsid w:val="00374719"/>
    <w:rsid w:val="00374E25"/>
    <w:rsid w:val="003750A7"/>
    <w:rsid w:val="0037511D"/>
    <w:rsid w:val="00375CAA"/>
    <w:rsid w:val="00375E27"/>
    <w:rsid w:val="00376174"/>
    <w:rsid w:val="003761A3"/>
    <w:rsid w:val="003761F9"/>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1FF8"/>
    <w:rsid w:val="0038238E"/>
    <w:rsid w:val="003824C1"/>
    <w:rsid w:val="00382698"/>
    <w:rsid w:val="00382A48"/>
    <w:rsid w:val="00382B7D"/>
    <w:rsid w:val="003832A9"/>
    <w:rsid w:val="003838BA"/>
    <w:rsid w:val="00383D4C"/>
    <w:rsid w:val="00384154"/>
    <w:rsid w:val="003844AE"/>
    <w:rsid w:val="0038456E"/>
    <w:rsid w:val="003845A8"/>
    <w:rsid w:val="003846B5"/>
    <w:rsid w:val="00384805"/>
    <w:rsid w:val="00385264"/>
    <w:rsid w:val="003854C5"/>
    <w:rsid w:val="0038595D"/>
    <w:rsid w:val="00385C47"/>
    <w:rsid w:val="00385E8F"/>
    <w:rsid w:val="003866B5"/>
    <w:rsid w:val="003872F4"/>
    <w:rsid w:val="00387615"/>
    <w:rsid w:val="003876E2"/>
    <w:rsid w:val="00387777"/>
    <w:rsid w:val="00387AF4"/>
    <w:rsid w:val="00387E08"/>
    <w:rsid w:val="00387F3C"/>
    <w:rsid w:val="003905C5"/>
    <w:rsid w:val="00390AAD"/>
    <w:rsid w:val="0039119F"/>
    <w:rsid w:val="0039129E"/>
    <w:rsid w:val="003912E4"/>
    <w:rsid w:val="0039176E"/>
    <w:rsid w:val="00391869"/>
    <w:rsid w:val="003919A9"/>
    <w:rsid w:val="003919AC"/>
    <w:rsid w:val="00391A38"/>
    <w:rsid w:val="00391E34"/>
    <w:rsid w:val="0039219B"/>
    <w:rsid w:val="003921FB"/>
    <w:rsid w:val="00392216"/>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008"/>
    <w:rsid w:val="00397C39"/>
    <w:rsid w:val="00397DBB"/>
    <w:rsid w:val="00397E29"/>
    <w:rsid w:val="003A0418"/>
    <w:rsid w:val="003A064B"/>
    <w:rsid w:val="003A0888"/>
    <w:rsid w:val="003A0DFC"/>
    <w:rsid w:val="003A1207"/>
    <w:rsid w:val="003A14D5"/>
    <w:rsid w:val="003A1710"/>
    <w:rsid w:val="003A183E"/>
    <w:rsid w:val="003A1935"/>
    <w:rsid w:val="003A195A"/>
    <w:rsid w:val="003A1BD0"/>
    <w:rsid w:val="003A1D36"/>
    <w:rsid w:val="003A1F62"/>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A89"/>
    <w:rsid w:val="003A7C25"/>
    <w:rsid w:val="003A7F8D"/>
    <w:rsid w:val="003B0097"/>
    <w:rsid w:val="003B02E0"/>
    <w:rsid w:val="003B0C68"/>
    <w:rsid w:val="003B0CDB"/>
    <w:rsid w:val="003B13B2"/>
    <w:rsid w:val="003B1469"/>
    <w:rsid w:val="003B15BF"/>
    <w:rsid w:val="003B1B31"/>
    <w:rsid w:val="003B1C59"/>
    <w:rsid w:val="003B22C8"/>
    <w:rsid w:val="003B232D"/>
    <w:rsid w:val="003B296B"/>
    <w:rsid w:val="003B2A12"/>
    <w:rsid w:val="003B2A76"/>
    <w:rsid w:val="003B2CD9"/>
    <w:rsid w:val="003B2CDE"/>
    <w:rsid w:val="003B2D30"/>
    <w:rsid w:val="003B2FC4"/>
    <w:rsid w:val="003B3071"/>
    <w:rsid w:val="003B3F70"/>
    <w:rsid w:val="003B44F6"/>
    <w:rsid w:val="003B4E43"/>
    <w:rsid w:val="003B563D"/>
    <w:rsid w:val="003B56AD"/>
    <w:rsid w:val="003B57C2"/>
    <w:rsid w:val="003B59BA"/>
    <w:rsid w:val="003B5C8D"/>
    <w:rsid w:val="003B5D96"/>
    <w:rsid w:val="003B6262"/>
    <w:rsid w:val="003B6691"/>
    <w:rsid w:val="003B6696"/>
    <w:rsid w:val="003B68FD"/>
    <w:rsid w:val="003B69F7"/>
    <w:rsid w:val="003B7070"/>
    <w:rsid w:val="003B7AE5"/>
    <w:rsid w:val="003B7B2E"/>
    <w:rsid w:val="003B7BA3"/>
    <w:rsid w:val="003C02AB"/>
    <w:rsid w:val="003C0423"/>
    <w:rsid w:val="003C0602"/>
    <w:rsid w:val="003C061D"/>
    <w:rsid w:val="003C1399"/>
    <w:rsid w:val="003C1705"/>
    <w:rsid w:val="003C1891"/>
    <w:rsid w:val="003C19A3"/>
    <w:rsid w:val="003C1B5A"/>
    <w:rsid w:val="003C1B9F"/>
    <w:rsid w:val="003C2125"/>
    <w:rsid w:val="003C21C0"/>
    <w:rsid w:val="003C21D1"/>
    <w:rsid w:val="003C2238"/>
    <w:rsid w:val="003C2500"/>
    <w:rsid w:val="003C2517"/>
    <w:rsid w:val="003C359D"/>
    <w:rsid w:val="003C362F"/>
    <w:rsid w:val="003C37F6"/>
    <w:rsid w:val="003C3898"/>
    <w:rsid w:val="003C394A"/>
    <w:rsid w:val="003C3992"/>
    <w:rsid w:val="003C3EF1"/>
    <w:rsid w:val="003C4082"/>
    <w:rsid w:val="003C430C"/>
    <w:rsid w:val="003C46FB"/>
    <w:rsid w:val="003C4D40"/>
    <w:rsid w:val="003C5743"/>
    <w:rsid w:val="003C5A7B"/>
    <w:rsid w:val="003C5C40"/>
    <w:rsid w:val="003C6106"/>
    <w:rsid w:val="003C61FE"/>
    <w:rsid w:val="003C6263"/>
    <w:rsid w:val="003C64C7"/>
    <w:rsid w:val="003C679A"/>
    <w:rsid w:val="003C6FBF"/>
    <w:rsid w:val="003C7193"/>
    <w:rsid w:val="003C724A"/>
    <w:rsid w:val="003C7585"/>
    <w:rsid w:val="003C78AC"/>
    <w:rsid w:val="003C7A43"/>
    <w:rsid w:val="003C7EA9"/>
    <w:rsid w:val="003D03CB"/>
    <w:rsid w:val="003D05D5"/>
    <w:rsid w:val="003D0B71"/>
    <w:rsid w:val="003D0BAE"/>
    <w:rsid w:val="003D0C81"/>
    <w:rsid w:val="003D0E6B"/>
    <w:rsid w:val="003D109B"/>
    <w:rsid w:val="003D16E2"/>
    <w:rsid w:val="003D1D84"/>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6D7"/>
    <w:rsid w:val="003D79E2"/>
    <w:rsid w:val="003E0124"/>
    <w:rsid w:val="003E034C"/>
    <w:rsid w:val="003E0A90"/>
    <w:rsid w:val="003E0BBB"/>
    <w:rsid w:val="003E0C9F"/>
    <w:rsid w:val="003E0EBA"/>
    <w:rsid w:val="003E1481"/>
    <w:rsid w:val="003E15D6"/>
    <w:rsid w:val="003E2233"/>
    <w:rsid w:val="003E2290"/>
    <w:rsid w:val="003E2687"/>
    <w:rsid w:val="003E2814"/>
    <w:rsid w:val="003E29BF"/>
    <w:rsid w:val="003E2A32"/>
    <w:rsid w:val="003E3582"/>
    <w:rsid w:val="003E36E8"/>
    <w:rsid w:val="003E4268"/>
    <w:rsid w:val="003E4C8C"/>
    <w:rsid w:val="003E50C4"/>
    <w:rsid w:val="003E56BE"/>
    <w:rsid w:val="003E56D7"/>
    <w:rsid w:val="003E5ACA"/>
    <w:rsid w:val="003E5D0D"/>
    <w:rsid w:val="003E5D1E"/>
    <w:rsid w:val="003E5D51"/>
    <w:rsid w:val="003E606D"/>
    <w:rsid w:val="003E65CB"/>
    <w:rsid w:val="003E6897"/>
    <w:rsid w:val="003E7380"/>
    <w:rsid w:val="003E75C5"/>
    <w:rsid w:val="003E7C6D"/>
    <w:rsid w:val="003E7CAD"/>
    <w:rsid w:val="003E7E16"/>
    <w:rsid w:val="003E7FEE"/>
    <w:rsid w:val="003F03D6"/>
    <w:rsid w:val="003F0632"/>
    <w:rsid w:val="003F0ADF"/>
    <w:rsid w:val="003F13C7"/>
    <w:rsid w:val="003F1588"/>
    <w:rsid w:val="003F18A1"/>
    <w:rsid w:val="003F1C2C"/>
    <w:rsid w:val="003F1DC6"/>
    <w:rsid w:val="003F1FEB"/>
    <w:rsid w:val="003F2467"/>
    <w:rsid w:val="003F2569"/>
    <w:rsid w:val="003F2B00"/>
    <w:rsid w:val="003F2B4B"/>
    <w:rsid w:val="003F2F16"/>
    <w:rsid w:val="003F359E"/>
    <w:rsid w:val="003F36FC"/>
    <w:rsid w:val="003F40B5"/>
    <w:rsid w:val="003F416E"/>
    <w:rsid w:val="003F5001"/>
    <w:rsid w:val="003F52BC"/>
    <w:rsid w:val="003F52DE"/>
    <w:rsid w:val="003F5621"/>
    <w:rsid w:val="003F586D"/>
    <w:rsid w:val="003F5B64"/>
    <w:rsid w:val="003F5C24"/>
    <w:rsid w:val="003F5C98"/>
    <w:rsid w:val="003F5FD8"/>
    <w:rsid w:val="003F6125"/>
    <w:rsid w:val="003F626B"/>
    <w:rsid w:val="003F6511"/>
    <w:rsid w:val="003F655B"/>
    <w:rsid w:val="003F65F7"/>
    <w:rsid w:val="003F664E"/>
    <w:rsid w:val="003F66BD"/>
    <w:rsid w:val="003F7769"/>
    <w:rsid w:val="003F7A20"/>
    <w:rsid w:val="0040075D"/>
    <w:rsid w:val="00400817"/>
    <w:rsid w:val="00400B74"/>
    <w:rsid w:val="004011D2"/>
    <w:rsid w:val="0040180C"/>
    <w:rsid w:val="00401DA7"/>
    <w:rsid w:val="00401F52"/>
    <w:rsid w:val="00402052"/>
    <w:rsid w:val="00402372"/>
    <w:rsid w:val="0040277D"/>
    <w:rsid w:val="00403067"/>
    <w:rsid w:val="0040327E"/>
    <w:rsid w:val="004034F3"/>
    <w:rsid w:val="0040352C"/>
    <w:rsid w:val="004035C6"/>
    <w:rsid w:val="0040382A"/>
    <w:rsid w:val="00403855"/>
    <w:rsid w:val="00403A60"/>
    <w:rsid w:val="00403A78"/>
    <w:rsid w:val="00403A85"/>
    <w:rsid w:val="00403B1C"/>
    <w:rsid w:val="00403E36"/>
    <w:rsid w:val="00403E40"/>
    <w:rsid w:val="004051CB"/>
    <w:rsid w:val="0040545F"/>
    <w:rsid w:val="00405973"/>
    <w:rsid w:val="00405AF6"/>
    <w:rsid w:val="00405F5C"/>
    <w:rsid w:val="00406105"/>
    <w:rsid w:val="004063E6"/>
    <w:rsid w:val="0040655C"/>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037"/>
    <w:rsid w:val="0041032A"/>
    <w:rsid w:val="00410376"/>
    <w:rsid w:val="00410691"/>
    <w:rsid w:val="00410C73"/>
    <w:rsid w:val="00410D14"/>
    <w:rsid w:val="00410E8A"/>
    <w:rsid w:val="00410FE6"/>
    <w:rsid w:val="004111D0"/>
    <w:rsid w:val="004119CF"/>
    <w:rsid w:val="00411A31"/>
    <w:rsid w:val="00411F5A"/>
    <w:rsid w:val="00411F64"/>
    <w:rsid w:val="00412549"/>
    <w:rsid w:val="00412B13"/>
    <w:rsid w:val="00412E45"/>
    <w:rsid w:val="004133F8"/>
    <w:rsid w:val="00413593"/>
    <w:rsid w:val="0041363C"/>
    <w:rsid w:val="00413A01"/>
    <w:rsid w:val="00413B8B"/>
    <w:rsid w:val="00414CBA"/>
    <w:rsid w:val="004150CB"/>
    <w:rsid w:val="0041530B"/>
    <w:rsid w:val="0041538A"/>
    <w:rsid w:val="00415781"/>
    <w:rsid w:val="004157A0"/>
    <w:rsid w:val="004160B4"/>
    <w:rsid w:val="00416288"/>
    <w:rsid w:val="00416465"/>
    <w:rsid w:val="0041652D"/>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36"/>
    <w:rsid w:val="00420EA6"/>
    <w:rsid w:val="00421D8B"/>
    <w:rsid w:val="00422427"/>
    <w:rsid w:val="00422501"/>
    <w:rsid w:val="004225CB"/>
    <w:rsid w:val="004225FF"/>
    <w:rsid w:val="00422653"/>
    <w:rsid w:val="00422663"/>
    <w:rsid w:val="00422A9C"/>
    <w:rsid w:val="00422ADD"/>
    <w:rsid w:val="00422C0A"/>
    <w:rsid w:val="00423968"/>
    <w:rsid w:val="004239A1"/>
    <w:rsid w:val="00423A20"/>
    <w:rsid w:val="00423C17"/>
    <w:rsid w:val="00423E42"/>
    <w:rsid w:val="00424129"/>
    <w:rsid w:val="004241A5"/>
    <w:rsid w:val="00424E17"/>
    <w:rsid w:val="00425199"/>
    <w:rsid w:val="0042520C"/>
    <w:rsid w:val="00425910"/>
    <w:rsid w:val="00425BA8"/>
    <w:rsid w:val="00425E0D"/>
    <w:rsid w:val="0042641B"/>
    <w:rsid w:val="004264F5"/>
    <w:rsid w:val="00426662"/>
    <w:rsid w:val="00426836"/>
    <w:rsid w:val="00426C44"/>
    <w:rsid w:val="00426C65"/>
    <w:rsid w:val="00426E4F"/>
    <w:rsid w:val="00426F6E"/>
    <w:rsid w:val="00427078"/>
    <w:rsid w:val="004273B3"/>
    <w:rsid w:val="00427620"/>
    <w:rsid w:val="00427B8B"/>
    <w:rsid w:val="004302D7"/>
    <w:rsid w:val="00430579"/>
    <w:rsid w:val="0043094F"/>
    <w:rsid w:val="00430AA2"/>
    <w:rsid w:val="00430E56"/>
    <w:rsid w:val="00430F15"/>
    <w:rsid w:val="00431080"/>
    <w:rsid w:val="0043125E"/>
    <w:rsid w:val="004313EF"/>
    <w:rsid w:val="00431438"/>
    <w:rsid w:val="004316E1"/>
    <w:rsid w:val="004319B0"/>
    <w:rsid w:val="00432880"/>
    <w:rsid w:val="0043361E"/>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AB2"/>
    <w:rsid w:val="00437D9D"/>
    <w:rsid w:val="00440276"/>
    <w:rsid w:val="004402FF"/>
    <w:rsid w:val="00440678"/>
    <w:rsid w:val="00441241"/>
    <w:rsid w:val="00441620"/>
    <w:rsid w:val="004418F4"/>
    <w:rsid w:val="00441DBE"/>
    <w:rsid w:val="00442045"/>
    <w:rsid w:val="004420A7"/>
    <w:rsid w:val="0044216A"/>
    <w:rsid w:val="0044279B"/>
    <w:rsid w:val="004428E5"/>
    <w:rsid w:val="00442BE9"/>
    <w:rsid w:val="00443207"/>
    <w:rsid w:val="004434CA"/>
    <w:rsid w:val="004438AB"/>
    <w:rsid w:val="00443BC3"/>
    <w:rsid w:val="00443C6A"/>
    <w:rsid w:val="00443D4C"/>
    <w:rsid w:val="004443FF"/>
    <w:rsid w:val="00444C7B"/>
    <w:rsid w:val="00444F19"/>
    <w:rsid w:val="00445B72"/>
    <w:rsid w:val="00445CE7"/>
    <w:rsid w:val="00446421"/>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3"/>
    <w:rsid w:val="00452BCB"/>
    <w:rsid w:val="00452C1C"/>
    <w:rsid w:val="00452C1F"/>
    <w:rsid w:val="00452C68"/>
    <w:rsid w:val="00452DBD"/>
    <w:rsid w:val="00453113"/>
    <w:rsid w:val="0045312C"/>
    <w:rsid w:val="004532EC"/>
    <w:rsid w:val="004533C7"/>
    <w:rsid w:val="0045369E"/>
    <w:rsid w:val="004539D7"/>
    <w:rsid w:val="00453A10"/>
    <w:rsid w:val="00453A3E"/>
    <w:rsid w:val="00453B7A"/>
    <w:rsid w:val="00453C24"/>
    <w:rsid w:val="00453DC4"/>
    <w:rsid w:val="004541E6"/>
    <w:rsid w:val="00454367"/>
    <w:rsid w:val="00454791"/>
    <w:rsid w:val="004547C7"/>
    <w:rsid w:val="004547D1"/>
    <w:rsid w:val="00454A32"/>
    <w:rsid w:val="00454B5E"/>
    <w:rsid w:val="00454CF9"/>
    <w:rsid w:val="00455189"/>
    <w:rsid w:val="004552BB"/>
    <w:rsid w:val="004554F7"/>
    <w:rsid w:val="0045558E"/>
    <w:rsid w:val="00455784"/>
    <w:rsid w:val="00455A5D"/>
    <w:rsid w:val="00455DE4"/>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0FA7"/>
    <w:rsid w:val="0046125C"/>
    <w:rsid w:val="00461322"/>
    <w:rsid w:val="0046148F"/>
    <w:rsid w:val="004614F3"/>
    <w:rsid w:val="00461509"/>
    <w:rsid w:val="004616BB"/>
    <w:rsid w:val="00461AFC"/>
    <w:rsid w:val="00461CFC"/>
    <w:rsid w:val="00461E95"/>
    <w:rsid w:val="004623B6"/>
    <w:rsid w:val="004626AF"/>
    <w:rsid w:val="00462C06"/>
    <w:rsid w:val="00462E12"/>
    <w:rsid w:val="00462E46"/>
    <w:rsid w:val="00463250"/>
    <w:rsid w:val="004636C7"/>
    <w:rsid w:val="00463942"/>
    <w:rsid w:val="00463D81"/>
    <w:rsid w:val="004642B3"/>
    <w:rsid w:val="00464745"/>
    <w:rsid w:val="00464893"/>
    <w:rsid w:val="004649F7"/>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0E06"/>
    <w:rsid w:val="00471286"/>
    <w:rsid w:val="0047166F"/>
    <w:rsid w:val="004721D3"/>
    <w:rsid w:val="0047220D"/>
    <w:rsid w:val="00472371"/>
    <w:rsid w:val="00472495"/>
    <w:rsid w:val="00472507"/>
    <w:rsid w:val="0047265D"/>
    <w:rsid w:val="00472A03"/>
    <w:rsid w:val="00472E30"/>
    <w:rsid w:val="00473118"/>
    <w:rsid w:val="004736F4"/>
    <w:rsid w:val="00473837"/>
    <w:rsid w:val="00473A9A"/>
    <w:rsid w:val="00474058"/>
    <w:rsid w:val="00474548"/>
    <w:rsid w:val="00474BB3"/>
    <w:rsid w:val="00474DD9"/>
    <w:rsid w:val="00474E2C"/>
    <w:rsid w:val="004753ED"/>
    <w:rsid w:val="004755EB"/>
    <w:rsid w:val="00475626"/>
    <w:rsid w:val="004756CD"/>
    <w:rsid w:val="00475717"/>
    <w:rsid w:val="00475B3F"/>
    <w:rsid w:val="004762BF"/>
    <w:rsid w:val="004765BA"/>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4E8"/>
    <w:rsid w:val="0048262F"/>
    <w:rsid w:val="00483364"/>
    <w:rsid w:val="004838D6"/>
    <w:rsid w:val="00483B8E"/>
    <w:rsid w:val="00483FEC"/>
    <w:rsid w:val="004840CA"/>
    <w:rsid w:val="00484442"/>
    <w:rsid w:val="004848EE"/>
    <w:rsid w:val="00484BBF"/>
    <w:rsid w:val="00485247"/>
    <w:rsid w:val="004852B5"/>
    <w:rsid w:val="00485652"/>
    <w:rsid w:val="0048589B"/>
    <w:rsid w:val="00485A89"/>
    <w:rsid w:val="00485D9B"/>
    <w:rsid w:val="00485DC9"/>
    <w:rsid w:val="00486997"/>
    <w:rsid w:val="00486D32"/>
    <w:rsid w:val="00486EFF"/>
    <w:rsid w:val="0048774B"/>
    <w:rsid w:val="00487B72"/>
    <w:rsid w:val="00487D91"/>
    <w:rsid w:val="00487E7A"/>
    <w:rsid w:val="004902AB"/>
    <w:rsid w:val="00490474"/>
    <w:rsid w:val="004904C2"/>
    <w:rsid w:val="00490C13"/>
    <w:rsid w:val="004910C4"/>
    <w:rsid w:val="004911EC"/>
    <w:rsid w:val="00491321"/>
    <w:rsid w:val="00491814"/>
    <w:rsid w:val="0049198C"/>
    <w:rsid w:val="00491C4F"/>
    <w:rsid w:val="00491E81"/>
    <w:rsid w:val="0049201E"/>
    <w:rsid w:val="00492139"/>
    <w:rsid w:val="004928E8"/>
    <w:rsid w:val="00492E47"/>
    <w:rsid w:val="004932AF"/>
    <w:rsid w:val="004935B4"/>
    <w:rsid w:val="00493832"/>
    <w:rsid w:val="0049401F"/>
    <w:rsid w:val="004944C5"/>
    <w:rsid w:val="00494A2D"/>
    <w:rsid w:val="00494FBB"/>
    <w:rsid w:val="00495207"/>
    <w:rsid w:val="00495283"/>
    <w:rsid w:val="00495748"/>
    <w:rsid w:val="0049576D"/>
    <w:rsid w:val="004958D7"/>
    <w:rsid w:val="004959D2"/>
    <w:rsid w:val="00495BA8"/>
    <w:rsid w:val="00495E1F"/>
    <w:rsid w:val="00496212"/>
    <w:rsid w:val="00496A27"/>
    <w:rsid w:val="00497555"/>
    <w:rsid w:val="00497583"/>
    <w:rsid w:val="00497732"/>
    <w:rsid w:val="00497B7F"/>
    <w:rsid w:val="00497C57"/>
    <w:rsid w:val="00497DF7"/>
    <w:rsid w:val="00497EC9"/>
    <w:rsid w:val="00497F84"/>
    <w:rsid w:val="004A0BD7"/>
    <w:rsid w:val="004A1471"/>
    <w:rsid w:val="004A170A"/>
    <w:rsid w:val="004A19B7"/>
    <w:rsid w:val="004A1CED"/>
    <w:rsid w:val="004A1EC8"/>
    <w:rsid w:val="004A1F2E"/>
    <w:rsid w:val="004A2286"/>
    <w:rsid w:val="004A2547"/>
    <w:rsid w:val="004A295D"/>
    <w:rsid w:val="004A2C63"/>
    <w:rsid w:val="004A2C9D"/>
    <w:rsid w:val="004A300E"/>
    <w:rsid w:val="004A302E"/>
    <w:rsid w:val="004A3284"/>
    <w:rsid w:val="004A3BA7"/>
    <w:rsid w:val="004A446E"/>
    <w:rsid w:val="004A4988"/>
    <w:rsid w:val="004A498F"/>
    <w:rsid w:val="004A4AD7"/>
    <w:rsid w:val="004A5072"/>
    <w:rsid w:val="004A52DC"/>
    <w:rsid w:val="004A596C"/>
    <w:rsid w:val="004A5ADA"/>
    <w:rsid w:val="004A613A"/>
    <w:rsid w:val="004A638F"/>
    <w:rsid w:val="004A65E3"/>
    <w:rsid w:val="004A69CE"/>
    <w:rsid w:val="004A6A1D"/>
    <w:rsid w:val="004A6B98"/>
    <w:rsid w:val="004A7151"/>
    <w:rsid w:val="004A72EC"/>
    <w:rsid w:val="004A7444"/>
    <w:rsid w:val="004A7A92"/>
    <w:rsid w:val="004A7E9B"/>
    <w:rsid w:val="004A7F6C"/>
    <w:rsid w:val="004B01F0"/>
    <w:rsid w:val="004B0562"/>
    <w:rsid w:val="004B05AA"/>
    <w:rsid w:val="004B0E2C"/>
    <w:rsid w:val="004B0F88"/>
    <w:rsid w:val="004B10BE"/>
    <w:rsid w:val="004B16E6"/>
    <w:rsid w:val="004B1DBF"/>
    <w:rsid w:val="004B1F4F"/>
    <w:rsid w:val="004B2207"/>
    <w:rsid w:val="004B2348"/>
    <w:rsid w:val="004B2374"/>
    <w:rsid w:val="004B242A"/>
    <w:rsid w:val="004B2508"/>
    <w:rsid w:val="004B2694"/>
    <w:rsid w:val="004B28B5"/>
    <w:rsid w:val="004B2B13"/>
    <w:rsid w:val="004B2E33"/>
    <w:rsid w:val="004B303F"/>
    <w:rsid w:val="004B3197"/>
    <w:rsid w:val="004B332B"/>
    <w:rsid w:val="004B3480"/>
    <w:rsid w:val="004B3B87"/>
    <w:rsid w:val="004B3D75"/>
    <w:rsid w:val="004B3EEC"/>
    <w:rsid w:val="004B4021"/>
    <w:rsid w:val="004B40DB"/>
    <w:rsid w:val="004B45ED"/>
    <w:rsid w:val="004B4E73"/>
    <w:rsid w:val="004B4E76"/>
    <w:rsid w:val="004B4FA2"/>
    <w:rsid w:val="004B509F"/>
    <w:rsid w:val="004B5151"/>
    <w:rsid w:val="004B51E2"/>
    <w:rsid w:val="004B5619"/>
    <w:rsid w:val="004B56F5"/>
    <w:rsid w:val="004B5A65"/>
    <w:rsid w:val="004B5B51"/>
    <w:rsid w:val="004B6198"/>
    <w:rsid w:val="004B6B56"/>
    <w:rsid w:val="004B6C54"/>
    <w:rsid w:val="004B6E1D"/>
    <w:rsid w:val="004B72FB"/>
    <w:rsid w:val="004B745D"/>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8B7"/>
    <w:rsid w:val="004D49CE"/>
    <w:rsid w:val="004D4AC0"/>
    <w:rsid w:val="004D5089"/>
    <w:rsid w:val="004D550E"/>
    <w:rsid w:val="004D555E"/>
    <w:rsid w:val="004D55F0"/>
    <w:rsid w:val="004D56A5"/>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171A"/>
    <w:rsid w:val="004E2107"/>
    <w:rsid w:val="004E212E"/>
    <w:rsid w:val="004E27A5"/>
    <w:rsid w:val="004E27EA"/>
    <w:rsid w:val="004E28D6"/>
    <w:rsid w:val="004E2AB2"/>
    <w:rsid w:val="004E2AE4"/>
    <w:rsid w:val="004E332B"/>
    <w:rsid w:val="004E350B"/>
    <w:rsid w:val="004E3657"/>
    <w:rsid w:val="004E3E82"/>
    <w:rsid w:val="004E4118"/>
    <w:rsid w:val="004E4367"/>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E7DE3"/>
    <w:rsid w:val="004F04AC"/>
    <w:rsid w:val="004F14FE"/>
    <w:rsid w:val="004F1B4A"/>
    <w:rsid w:val="004F1C51"/>
    <w:rsid w:val="004F1F74"/>
    <w:rsid w:val="004F230F"/>
    <w:rsid w:val="004F2387"/>
    <w:rsid w:val="004F27FB"/>
    <w:rsid w:val="004F2C2E"/>
    <w:rsid w:val="004F2C70"/>
    <w:rsid w:val="004F2D0C"/>
    <w:rsid w:val="004F2F2A"/>
    <w:rsid w:val="004F30A3"/>
    <w:rsid w:val="004F3684"/>
    <w:rsid w:val="004F36A3"/>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40"/>
    <w:rsid w:val="004F6584"/>
    <w:rsid w:val="004F65B4"/>
    <w:rsid w:val="004F68F2"/>
    <w:rsid w:val="004F6937"/>
    <w:rsid w:val="004F6A2A"/>
    <w:rsid w:val="004F6AAC"/>
    <w:rsid w:val="004F70CA"/>
    <w:rsid w:val="004F73B7"/>
    <w:rsid w:val="004F7603"/>
    <w:rsid w:val="004F76F6"/>
    <w:rsid w:val="004F794B"/>
    <w:rsid w:val="004F7A99"/>
    <w:rsid w:val="004F7BBF"/>
    <w:rsid w:val="004F7D27"/>
    <w:rsid w:val="005001AA"/>
    <w:rsid w:val="005004E7"/>
    <w:rsid w:val="0050050D"/>
    <w:rsid w:val="00500C97"/>
    <w:rsid w:val="00501098"/>
    <w:rsid w:val="005010FF"/>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B13"/>
    <w:rsid w:val="00504EDA"/>
    <w:rsid w:val="005052FB"/>
    <w:rsid w:val="005053C4"/>
    <w:rsid w:val="005054A3"/>
    <w:rsid w:val="005058BA"/>
    <w:rsid w:val="00506210"/>
    <w:rsid w:val="00506478"/>
    <w:rsid w:val="00506840"/>
    <w:rsid w:val="005069BB"/>
    <w:rsid w:val="00506A9B"/>
    <w:rsid w:val="00506C53"/>
    <w:rsid w:val="00506EB8"/>
    <w:rsid w:val="00506FAB"/>
    <w:rsid w:val="00507473"/>
    <w:rsid w:val="0050779F"/>
    <w:rsid w:val="00510001"/>
    <w:rsid w:val="00510366"/>
    <w:rsid w:val="00510AD8"/>
    <w:rsid w:val="00510FA5"/>
    <w:rsid w:val="00511EF6"/>
    <w:rsid w:val="0051223E"/>
    <w:rsid w:val="0051242D"/>
    <w:rsid w:val="00512508"/>
    <w:rsid w:val="0051268C"/>
    <w:rsid w:val="0051279E"/>
    <w:rsid w:val="00512AB3"/>
    <w:rsid w:val="00512ABF"/>
    <w:rsid w:val="00512F8E"/>
    <w:rsid w:val="00513151"/>
    <w:rsid w:val="00513235"/>
    <w:rsid w:val="00513413"/>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B8"/>
    <w:rsid w:val="00520BF7"/>
    <w:rsid w:val="005211AE"/>
    <w:rsid w:val="005218CD"/>
    <w:rsid w:val="0052195C"/>
    <w:rsid w:val="0052199D"/>
    <w:rsid w:val="00521AB8"/>
    <w:rsid w:val="00521C0D"/>
    <w:rsid w:val="00522762"/>
    <w:rsid w:val="005227FC"/>
    <w:rsid w:val="0052286E"/>
    <w:rsid w:val="005229E7"/>
    <w:rsid w:val="005233D4"/>
    <w:rsid w:val="00523550"/>
    <w:rsid w:val="005239C9"/>
    <w:rsid w:val="00523D56"/>
    <w:rsid w:val="00524172"/>
    <w:rsid w:val="005241C8"/>
    <w:rsid w:val="0052450C"/>
    <w:rsid w:val="005247C7"/>
    <w:rsid w:val="00524C97"/>
    <w:rsid w:val="00524CF5"/>
    <w:rsid w:val="00524D1F"/>
    <w:rsid w:val="00524FF7"/>
    <w:rsid w:val="005252BB"/>
    <w:rsid w:val="0052550A"/>
    <w:rsid w:val="005256C9"/>
    <w:rsid w:val="0052576F"/>
    <w:rsid w:val="0052582B"/>
    <w:rsid w:val="00525936"/>
    <w:rsid w:val="005263E8"/>
    <w:rsid w:val="00526CA9"/>
    <w:rsid w:val="00526D75"/>
    <w:rsid w:val="00526D8E"/>
    <w:rsid w:val="005271FD"/>
    <w:rsid w:val="0052734F"/>
    <w:rsid w:val="005273A2"/>
    <w:rsid w:val="00527486"/>
    <w:rsid w:val="00527562"/>
    <w:rsid w:val="005276AD"/>
    <w:rsid w:val="00527B08"/>
    <w:rsid w:val="00527B50"/>
    <w:rsid w:val="00527F3C"/>
    <w:rsid w:val="00527F90"/>
    <w:rsid w:val="00527FBB"/>
    <w:rsid w:val="00530108"/>
    <w:rsid w:val="0053028A"/>
    <w:rsid w:val="00530680"/>
    <w:rsid w:val="0053071F"/>
    <w:rsid w:val="00530781"/>
    <w:rsid w:val="005309C2"/>
    <w:rsid w:val="00530D35"/>
    <w:rsid w:val="00530F58"/>
    <w:rsid w:val="005311B5"/>
    <w:rsid w:val="00531335"/>
    <w:rsid w:val="005316C1"/>
    <w:rsid w:val="00531A25"/>
    <w:rsid w:val="00531B4C"/>
    <w:rsid w:val="00531C5E"/>
    <w:rsid w:val="005320EB"/>
    <w:rsid w:val="00532393"/>
    <w:rsid w:val="005326B3"/>
    <w:rsid w:val="005327A6"/>
    <w:rsid w:val="00532979"/>
    <w:rsid w:val="00532B41"/>
    <w:rsid w:val="00532B5F"/>
    <w:rsid w:val="0053367F"/>
    <w:rsid w:val="00533848"/>
    <w:rsid w:val="00533ABB"/>
    <w:rsid w:val="00533C58"/>
    <w:rsid w:val="00533C8B"/>
    <w:rsid w:val="005340EF"/>
    <w:rsid w:val="0053425A"/>
    <w:rsid w:val="005347D7"/>
    <w:rsid w:val="00534A42"/>
    <w:rsid w:val="00534B7B"/>
    <w:rsid w:val="005351A4"/>
    <w:rsid w:val="005353ED"/>
    <w:rsid w:val="005354D2"/>
    <w:rsid w:val="005355C0"/>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B82"/>
    <w:rsid w:val="00541FC9"/>
    <w:rsid w:val="0054280F"/>
    <w:rsid w:val="00542B11"/>
    <w:rsid w:val="005431BA"/>
    <w:rsid w:val="005436E8"/>
    <w:rsid w:val="00543767"/>
    <w:rsid w:val="00543E78"/>
    <w:rsid w:val="00544040"/>
    <w:rsid w:val="00544283"/>
    <w:rsid w:val="00544F0E"/>
    <w:rsid w:val="0054516B"/>
    <w:rsid w:val="0054528D"/>
    <w:rsid w:val="0054530A"/>
    <w:rsid w:val="005453DC"/>
    <w:rsid w:val="005458AC"/>
    <w:rsid w:val="00546237"/>
    <w:rsid w:val="0054648A"/>
    <w:rsid w:val="00546843"/>
    <w:rsid w:val="0054695E"/>
    <w:rsid w:val="00546A27"/>
    <w:rsid w:val="00546ABA"/>
    <w:rsid w:val="00547495"/>
    <w:rsid w:val="00547B42"/>
    <w:rsid w:val="00547CA8"/>
    <w:rsid w:val="00550061"/>
    <w:rsid w:val="00550576"/>
    <w:rsid w:val="005509A1"/>
    <w:rsid w:val="00550EB3"/>
    <w:rsid w:val="00551032"/>
    <w:rsid w:val="00551065"/>
    <w:rsid w:val="0055115B"/>
    <w:rsid w:val="005511B4"/>
    <w:rsid w:val="00551551"/>
    <w:rsid w:val="0055161D"/>
    <w:rsid w:val="00551D00"/>
    <w:rsid w:val="00552140"/>
    <w:rsid w:val="0055251C"/>
    <w:rsid w:val="00552550"/>
    <w:rsid w:val="005526BE"/>
    <w:rsid w:val="00552802"/>
    <w:rsid w:val="00552BC6"/>
    <w:rsid w:val="00552D49"/>
    <w:rsid w:val="00552F1D"/>
    <w:rsid w:val="00553293"/>
    <w:rsid w:val="0055335D"/>
    <w:rsid w:val="00553449"/>
    <w:rsid w:val="00553782"/>
    <w:rsid w:val="005537CC"/>
    <w:rsid w:val="00553805"/>
    <w:rsid w:val="005539FB"/>
    <w:rsid w:val="00553B01"/>
    <w:rsid w:val="00554355"/>
    <w:rsid w:val="005548D7"/>
    <w:rsid w:val="00554D1C"/>
    <w:rsid w:val="00554E05"/>
    <w:rsid w:val="0055515D"/>
    <w:rsid w:val="0055544B"/>
    <w:rsid w:val="005554A0"/>
    <w:rsid w:val="00555CE8"/>
    <w:rsid w:val="00555D91"/>
    <w:rsid w:val="00556196"/>
    <w:rsid w:val="00556A4E"/>
    <w:rsid w:val="00556BBC"/>
    <w:rsid w:val="00556D53"/>
    <w:rsid w:val="00556F52"/>
    <w:rsid w:val="0055712A"/>
    <w:rsid w:val="00557A63"/>
    <w:rsid w:val="00560140"/>
    <w:rsid w:val="00560404"/>
    <w:rsid w:val="0056046C"/>
    <w:rsid w:val="0056060A"/>
    <w:rsid w:val="00560966"/>
    <w:rsid w:val="00560B8A"/>
    <w:rsid w:val="00560EFC"/>
    <w:rsid w:val="00561078"/>
    <w:rsid w:val="005611E3"/>
    <w:rsid w:val="0056121A"/>
    <w:rsid w:val="0056162F"/>
    <w:rsid w:val="0056169E"/>
    <w:rsid w:val="00561E52"/>
    <w:rsid w:val="005620FB"/>
    <w:rsid w:val="005625A8"/>
    <w:rsid w:val="00562901"/>
    <w:rsid w:val="00562A59"/>
    <w:rsid w:val="00562CA1"/>
    <w:rsid w:val="00562F05"/>
    <w:rsid w:val="00562F7E"/>
    <w:rsid w:val="00563059"/>
    <w:rsid w:val="005632F3"/>
    <w:rsid w:val="0056384E"/>
    <w:rsid w:val="00563AFA"/>
    <w:rsid w:val="00564478"/>
    <w:rsid w:val="00564871"/>
    <w:rsid w:val="00564CE4"/>
    <w:rsid w:val="00564FFE"/>
    <w:rsid w:val="005656B9"/>
    <w:rsid w:val="00565ACB"/>
    <w:rsid w:val="00565C94"/>
    <w:rsid w:val="00565F57"/>
    <w:rsid w:val="0056675B"/>
    <w:rsid w:val="00566AA8"/>
    <w:rsid w:val="00566F4A"/>
    <w:rsid w:val="00566FA6"/>
    <w:rsid w:val="00567196"/>
    <w:rsid w:val="00567294"/>
    <w:rsid w:val="00567747"/>
    <w:rsid w:val="00567993"/>
    <w:rsid w:val="005700A5"/>
    <w:rsid w:val="00570546"/>
    <w:rsid w:val="0057079D"/>
    <w:rsid w:val="005713DE"/>
    <w:rsid w:val="0057143A"/>
    <w:rsid w:val="00571523"/>
    <w:rsid w:val="005716B5"/>
    <w:rsid w:val="00571894"/>
    <w:rsid w:val="00571CAA"/>
    <w:rsid w:val="00571D54"/>
    <w:rsid w:val="0057206D"/>
    <w:rsid w:val="00572254"/>
    <w:rsid w:val="00572542"/>
    <w:rsid w:val="005725DB"/>
    <w:rsid w:val="00572847"/>
    <w:rsid w:val="00572964"/>
    <w:rsid w:val="005729A0"/>
    <w:rsid w:val="00572AAA"/>
    <w:rsid w:val="00572AE6"/>
    <w:rsid w:val="005733D4"/>
    <w:rsid w:val="0057499F"/>
    <w:rsid w:val="00574A4D"/>
    <w:rsid w:val="005752AC"/>
    <w:rsid w:val="00575828"/>
    <w:rsid w:val="0057643A"/>
    <w:rsid w:val="0057649F"/>
    <w:rsid w:val="00576A92"/>
    <w:rsid w:val="00576C49"/>
    <w:rsid w:val="005773CE"/>
    <w:rsid w:val="0057744D"/>
    <w:rsid w:val="00577489"/>
    <w:rsid w:val="00577535"/>
    <w:rsid w:val="0057767B"/>
    <w:rsid w:val="00577736"/>
    <w:rsid w:val="005779C4"/>
    <w:rsid w:val="00577FD6"/>
    <w:rsid w:val="00580887"/>
    <w:rsid w:val="0058132F"/>
    <w:rsid w:val="00581442"/>
    <w:rsid w:val="00581827"/>
    <w:rsid w:val="00581928"/>
    <w:rsid w:val="00581AE1"/>
    <w:rsid w:val="00581F42"/>
    <w:rsid w:val="005822C5"/>
    <w:rsid w:val="005823DA"/>
    <w:rsid w:val="005825C1"/>
    <w:rsid w:val="005825D1"/>
    <w:rsid w:val="005828D3"/>
    <w:rsid w:val="00582E0F"/>
    <w:rsid w:val="0058389C"/>
    <w:rsid w:val="00583D51"/>
    <w:rsid w:val="005841AD"/>
    <w:rsid w:val="005843E6"/>
    <w:rsid w:val="0058483D"/>
    <w:rsid w:val="0058498F"/>
    <w:rsid w:val="005849A6"/>
    <w:rsid w:val="00584A79"/>
    <w:rsid w:val="00584D95"/>
    <w:rsid w:val="0058500B"/>
    <w:rsid w:val="0058509F"/>
    <w:rsid w:val="0058523F"/>
    <w:rsid w:val="005858CB"/>
    <w:rsid w:val="005859CD"/>
    <w:rsid w:val="005864C2"/>
    <w:rsid w:val="0058670A"/>
    <w:rsid w:val="0058673A"/>
    <w:rsid w:val="005868CB"/>
    <w:rsid w:val="00586A4A"/>
    <w:rsid w:val="00586D0D"/>
    <w:rsid w:val="005870B9"/>
    <w:rsid w:val="005872A0"/>
    <w:rsid w:val="005877AF"/>
    <w:rsid w:val="00587EEB"/>
    <w:rsid w:val="0059086F"/>
    <w:rsid w:val="005908E4"/>
    <w:rsid w:val="00590980"/>
    <w:rsid w:val="00590A85"/>
    <w:rsid w:val="0059174E"/>
    <w:rsid w:val="00591A90"/>
    <w:rsid w:val="00591B58"/>
    <w:rsid w:val="00591BF2"/>
    <w:rsid w:val="00591D3D"/>
    <w:rsid w:val="00592F3F"/>
    <w:rsid w:val="00592F4A"/>
    <w:rsid w:val="005934FB"/>
    <w:rsid w:val="0059366B"/>
    <w:rsid w:val="005936D1"/>
    <w:rsid w:val="0059388C"/>
    <w:rsid w:val="00593924"/>
    <w:rsid w:val="0059393C"/>
    <w:rsid w:val="00593DDF"/>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97F2C"/>
    <w:rsid w:val="005A000B"/>
    <w:rsid w:val="005A0118"/>
    <w:rsid w:val="005A07B0"/>
    <w:rsid w:val="005A09FE"/>
    <w:rsid w:val="005A0ACB"/>
    <w:rsid w:val="005A0B65"/>
    <w:rsid w:val="005A0C98"/>
    <w:rsid w:val="005A0F13"/>
    <w:rsid w:val="005A1072"/>
    <w:rsid w:val="005A1176"/>
    <w:rsid w:val="005A118A"/>
    <w:rsid w:val="005A1811"/>
    <w:rsid w:val="005A18FF"/>
    <w:rsid w:val="005A1DEE"/>
    <w:rsid w:val="005A242F"/>
    <w:rsid w:val="005A250E"/>
    <w:rsid w:val="005A25CD"/>
    <w:rsid w:val="005A29E9"/>
    <w:rsid w:val="005A2FDA"/>
    <w:rsid w:val="005A3268"/>
    <w:rsid w:val="005A35A7"/>
    <w:rsid w:val="005A3B09"/>
    <w:rsid w:val="005A3BFE"/>
    <w:rsid w:val="005A3D5E"/>
    <w:rsid w:val="005A3F59"/>
    <w:rsid w:val="005A3FB5"/>
    <w:rsid w:val="005A4268"/>
    <w:rsid w:val="005A4631"/>
    <w:rsid w:val="005A479E"/>
    <w:rsid w:val="005A489F"/>
    <w:rsid w:val="005A4CED"/>
    <w:rsid w:val="005A4D7C"/>
    <w:rsid w:val="005A5004"/>
    <w:rsid w:val="005A5257"/>
    <w:rsid w:val="005A5271"/>
    <w:rsid w:val="005A533B"/>
    <w:rsid w:val="005A55D2"/>
    <w:rsid w:val="005A5E7D"/>
    <w:rsid w:val="005A6A6F"/>
    <w:rsid w:val="005A70B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612"/>
    <w:rsid w:val="005B26D7"/>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F62"/>
    <w:rsid w:val="005B7717"/>
    <w:rsid w:val="005B7C44"/>
    <w:rsid w:val="005B7C62"/>
    <w:rsid w:val="005C0162"/>
    <w:rsid w:val="005C060F"/>
    <w:rsid w:val="005C0A85"/>
    <w:rsid w:val="005C0BFA"/>
    <w:rsid w:val="005C0D87"/>
    <w:rsid w:val="005C0E67"/>
    <w:rsid w:val="005C0FF2"/>
    <w:rsid w:val="005C11A5"/>
    <w:rsid w:val="005C16A8"/>
    <w:rsid w:val="005C18CA"/>
    <w:rsid w:val="005C1AA0"/>
    <w:rsid w:val="005C215B"/>
    <w:rsid w:val="005C22BD"/>
    <w:rsid w:val="005C23F3"/>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1C"/>
    <w:rsid w:val="005C5553"/>
    <w:rsid w:val="005C5C88"/>
    <w:rsid w:val="005C5DAD"/>
    <w:rsid w:val="005C5FA4"/>
    <w:rsid w:val="005C608F"/>
    <w:rsid w:val="005C6745"/>
    <w:rsid w:val="005C69DF"/>
    <w:rsid w:val="005C6D94"/>
    <w:rsid w:val="005C6E6D"/>
    <w:rsid w:val="005C7368"/>
    <w:rsid w:val="005C7643"/>
    <w:rsid w:val="005C7EDA"/>
    <w:rsid w:val="005D0078"/>
    <w:rsid w:val="005D0262"/>
    <w:rsid w:val="005D04C5"/>
    <w:rsid w:val="005D05B6"/>
    <w:rsid w:val="005D0968"/>
    <w:rsid w:val="005D0A41"/>
    <w:rsid w:val="005D0CA3"/>
    <w:rsid w:val="005D14B0"/>
    <w:rsid w:val="005D16F9"/>
    <w:rsid w:val="005D1798"/>
    <w:rsid w:val="005D1E37"/>
    <w:rsid w:val="005D20C7"/>
    <w:rsid w:val="005D2131"/>
    <w:rsid w:val="005D21CF"/>
    <w:rsid w:val="005D22EE"/>
    <w:rsid w:val="005D2328"/>
    <w:rsid w:val="005D2A89"/>
    <w:rsid w:val="005D2F10"/>
    <w:rsid w:val="005D3568"/>
    <w:rsid w:val="005D3CED"/>
    <w:rsid w:val="005D3F24"/>
    <w:rsid w:val="005D4164"/>
    <w:rsid w:val="005D43C3"/>
    <w:rsid w:val="005D4702"/>
    <w:rsid w:val="005D4875"/>
    <w:rsid w:val="005D4AB1"/>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471"/>
    <w:rsid w:val="005E0684"/>
    <w:rsid w:val="005E0812"/>
    <w:rsid w:val="005E08E8"/>
    <w:rsid w:val="005E0D33"/>
    <w:rsid w:val="005E1423"/>
    <w:rsid w:val="005E1744"/>
    <w:rsid w:val="005E1906"/>
    <w:rsid w:val="005E1AF3"/>
    <w:rsid w:val="005E2C3F"/>
    <w:rsid w:val="005E2CA7"/>
    <w:rsid w:val="005E3145"/>
    <w:rsid w:val="005E328A"/>
    <w:rsid w:val="005E34E4"/>
    <w:rsid w:val="005E3540"/>
    <w:rsid w:val="005E3D49"/>
    <w:rsid w:val="005E3D7A"/>
    <w:rsid w:val="005E3E4B"/>
    <w:rsid w:val="005E3E9C"/>
    <w:rsid w:val="005E405C"/>
    <w:rsid w:val="005E40D4"/>
    <w:rsid w:val="005E474B"/>
    <w:rsid w:val="005E474F"/>
    <w:rsid w:val="005E478D"/>
    <w:rsid w:val="005E496A"/>
    <w:rsid w:val="005E49D8"/>
    <w:rsid w:val="005E4E78"/>
    <w:rsid w:val="005E5226"/>
    <w:rsid w:val="005E5290"/>
    <w:rsid w:val="005E536B"/>
    <w:rsid w:val="005E60FA"/>
    <w:rsid w:val="005E665E"/>
    <w:rsid w:val="005E66A8"/>
    <w:rsid w:val="005E6989"/>
    <w:rsid w:val="005E6E1A"/>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1BF"/>
    <w:rsid w:val="005F3289"/>
    <w:rsid w:val="005F32DC"/>
    <w:rsid w:val="005F34F0"/>
    <w:rsid w:val="005F38BD"/>
    <w:rsid w:val="005F3A61"/>
    <w:rsid w:val="005F3AEA"/>
    <w:rsid w:val="005F3B49"/>
    <w:rsid w:val="005F42EF"/>
    <w:rsid w:val="005F4FA6"/>
    <w:rsid w:val="005F53B1"/>
    <w:rsid w:val="005F58ED"/>
    <w:rsid w:val="005F5A1A"/>
    <w:rsid w:val="005F6755"/>
    <w:rsid w:val="005F71ED"/>
    <w:rsid w:val="005F7759"/>
    <w:rsid w:val="005F7849"/>
    <w:rsid w:val="005F7CE4"/>
    <w:rsid w:val="00600393"/>
    <w:rsid w:val="006003BE"/>
    <w:rsid w:val="0060056F"/>
    <w:rsid w:val="00600DEC"/>
    <w:rsid w:val="00600E1E"/>
    <w:rsid w:val="006014A8"/>
    <w:rsid w:val="00601969"/>
    <w:rsid w:val="00601CD0"/>
    <w:rsid w:val="00601E38"/>
    <w:rsid w:val="00602329"/>
    <w:rsid w:val="00602631"/>
    <w:rsid w:val="0060268A"/>
    <w:rsid w:val="00602B24"/>
    <w:rsid w:val="00602F50"/>
    <w:rsid w:val="00603109"/>
    <w:rsid w:val="006033F9"/>
    <w:rsid w:val="006035D5"/>
    <w:rsid w:val="0060394B"/>
    <w:rsid w:val="006039C4"/>
    <w:rsid w:val="006039D4"/>
    <w:rsid w:val="00603A30"/>
    <w:rsid w:val="00603AD7"/>
    <w:rsid w:val="00603C40"/>
    <w:rsid w:val="00603EA4"/>
    <w:rsid w:val="006041EC"/>
    <w:rsid w:val="0060425B"/>
    <w:rsid w:val="00604328"/>
    <w:rsid w:val="006043BA"/>
    <w:rsid w:val="0060479C"/>
    <w:rsid w:val="0060499E"/>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58C"/>
    <w:rsid w:val="006116AD"/>
    <w:rsid w:val="00611D4D"/>
    <w:rsid w:val="0061211A"/>
    <w:rsid w:val="006122B2"/>
    <w:rsid w:val="006124D6"/>
    <w:rsid w:val="00612DB5"/>
    <w:rsid w:val="006130CC"/>
    <w:rsid w:val="00613293"/>
    <w:rsid w:val="00613410"/>
    <w:rsid w:val="006135DF"/>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6CE2"/>
    <w:rsid w:val="00617C34"/>
    <w:rsid w:val="00617E6C"/>
    <w:rsid w:val="00617ED1"/>
    <w:rsid w:val="00620339"/>
    <w:rsid w:val="006208EF"/>
    <w:rsid w:val="00620ACA"/>
    <w:rsid w:val="00620B25"/>
    <w:rsid w:val="00621112"/>
    <w:rsid w:val="00621135"/>
    <w:rsid w:val="0062119B"/>
    <w:rsid w:val="00621E30"/>
    <w:rsid w:val="00622100"/>
    <w:rsid w:val="00622565"/>
    <w:rsid w:val="00622D96"/>
    <w:rsid w:val="00622E35"/>
    <w:rsid w:val="0062306E"/>
    <w:rsid w:val="006231EE"/>
    <w:rsid w:val="006232B9"/>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665"/>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6B4"/>
    <w:rsid w:val="00632725"/>
    <w:rsid w:val="006328CB"/>
    <w:rsid w:val="00632B53"/>
    <w:rsid w:val="00632D48"/>
    <w:rsid w:val="006331EB"/>
    <w:rsid w:val="006331F8"/>
    <w:rsid w:val="00633575"/>
    <w:rsid w:val="00633BD0"/>
    <w:rsid w:val="00633CCE"/>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6FAE"/>
    <w:rsid w:val="00637121"/>
    <w:rsid w:val="00637360"/>
    <w:rsid w:val="00637999"/>
    <w:rsid w:val="00637A24"/>
    <w:rsid w:val="00640415"/>
    <w:rsid w:val="00640490"/>
    <w:rsid w:val="00640540"/>
    <w:rsid w:val="00640634"/>
    <w:rsid w:val="00640FA1"/>
    <w:rsid w:val="00641163"/>
    <w:rsid w:val="006411B5"/>
    <w:rsid w:val="00641256"/>
    <w:rsid w:val="006414ED"/>
    <w:rsid w:val="00641507"/>
    <w:rsid w:val="00641601"/>
    <w:rsid w:val="00641722"/>
    <w:rsid w:val="0064182B"/>
    <w:rsid w:val="00641E84"/>
    <w:rsid w:val="0064243B"/>
    <w:rsid w:val="00642C61"/>
    <w:rsid w:val="00642D4D"/>
    <w:rsid w:val="00642DF5"/>
    <w:rsid w:val="0064329D"/>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6C36"/>
    <w:rsid w:val="0064711A"/>
    <w:rsid w:val="00647306"/>
    <w:rsid w:val="00647413"/>
    <w:rsid w:val="00647487"/>
    <w:rsid w:val="0064797F"/>
    <w:rsid w:val="006479C2"/>
    <w:rsid w:val="00647AF5"/>
    <w:rsid w:val="00647B27"/>
    <w:rsid w:val="00647DCB"/>
    <w:rsid w:val="00650706"/>
    <w:rsid w:val="00650780"/>
    <w:rsid w:val="0065094C"/>
    <w:rsid w:val="00650AF2"/>
    <w:rsid w:val="00650B40"/>
    <w:rsid w:val="00650C99"/>
    <w:rsid w:val="0065113E"/>
    <w:rsid w:val="00651243"/>
    <w:rsid w:val="00652311"/>
    <w:rsid w:val="0065251F"/>
    <w:rsid w:val="006527F5"/>
    <w:rsid w:val="00652975"/>
    <w:rsid w:val="00652BDE"/>
    <w:rsid w:val="00652E3B"/>
    <w:rsid w:val="006530C5"/>
    <w:rsid w:val="00653120"/>
    <w:rsid w:val="0065319E"/>
    <w:rsid w:val="00653296"/>
    <w:rsid w:val="00653493"/>
    <w:rsid w:val="0065374C"/>
    <w:rsid w:val="006537C4"/>
    <w:rsid w:val="006537E2"/>
    <w:rsid w:val="00653944"/>
    <w:rsid w:val="0065396B"/>
    <w:rsid w:val="00653DB4"/>
    <w:rsid w:val="00654584"/>
    <w:rsid w:val="006546AC"/>
    <w:rsid w:val="00654A41"/>
    <w:rsid w:val="00655148"/>
    <w:rsid w:val="00655202"/>
    <w:rsid w:val="0065521F"/>
    <w:rsid w:val="0065526D"/>
    <w:rsid w:val="00655501"/>
    <w:rsid w:val="00655A13"/>
    <w:rsid w:val="006561DF"/>
    <w:rsid w:val="0065641A"/>
    <w:rsid w:val="0065645F"/>
    <w:rsid w:val="0065657A"/>
    <w:rsid w:val="006570FC"/>
    <w:rsid w:val="0065777C"/>
    <w:rsid w:val="00657D5C"/>
    <w:rsid w:val="00657F62"/>
    <w:rsid w:val="006602E1"/>
    <w:rsid w:val="006606AF"/>
    <w:rsid w:val="0066079A"/>
    <w:rsid w:val="00660A72"/>
    <w:rsid w:val="00660D42"/>
    <w:rsid w:val="00660E00"/>
    <w:rsid w:val="00660FDF"/>
    <w:rsid w:val="00661034"/>
    <w:rsid w:val="0066138D"/>
    <w:rsid w:val="006616F4"/>
    <w:rsid w:val="00661AC0"/>
    <w:rsid w:val="00661B13"/>
    <w:rsid w:val="00661BB5"/>
    <w:rsid w:val="00661E3A"/>
    <w:rsid w:val="00661F61"/>
    <w:rsid w:val="006621CE"/>
    <w:rsid w:val="00662C2D"/>
    <w:rsid w:val="00662D37"/>
    <w:rsid w:val="00662DE3"/>
    <w:rsid w:val="00662F2F"/>
    <w:rsid w:val="006631B5"/>
    <w:rsid w:val="00663465"/>
    <w:rsid w:val="006639A9"/>
    <w:rsid w:val="00663BB4"/>
    <w:rsid w:val="00663BFA"/>
    <w:rsid w:val="006641CE"/>
    <w:rsid w:val="00664519"/>
    <w:rsid w:val="00664542"/>
    <w:rsid w:val="006647F4"/>
    <w:rsid w:val="00664869"/>
    <w:rsid w:val="00664B2E"/>
    <w:rsid w:val="00664D0B"/>
    <w:rsid w:val="00664F9E"/>
    <w:rsid w:val="00664FBD"/>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44F"/>
    <w:rsid w:val="00671574"/>
    <w:rsid w:val="006716A3"/>
    <w:rsid w:val="00671B2F"/>
    <w:rsid w:val="00671F53"/>
    <w:rsid w:val="0067217C"/>
    <w:rsid w:val="00672A63"/>
    <w:rsid w:val="00673010"/>
    <w:rsid w:val="006731C3"/>
    <w:rsid w:val="006731FE"/>
    <w:rsid w:val="00673497"/>
    <w:rsid w:val="00673A16"/>
    <w:rsid w:val="00673DB0"/>
    <w:rsid w:val="00673EB5"/>
    <w:rsid w:val="006741D2"/>
    <w:rsid w:val="00674421"/>
    <w:rsid w:val="00674DDC"/>
    <w:rsid w:val="006756DC"/>
    <w:rsid w:val="00675838"/>
    <w:rsid w:val="006759ED"/>
    <w:rsid w:val="00675A0F"/>
    <w:rsid w:val="00675BE4"/>
    <w:rsid w:val="00676275"/>
    <w:rsid w:val="00676345"/>
    <w:rsid w:val="00677034"/>
    <w:rsid w:val="006770A0"/>
    <w:rsid w:val="006778EE"/>
    <w:rsid w:val="0067793A"/>
    <w:rsid w:val="0068017C"/>
    <w:rsid w:val="0068058E"/>
    <w:rsid w:val="0068081A"/>
    <w:rsid w:val="00680AC0"/>
    <w:rsid w:val="00681408"/>
    <w:rsid w:val="00681823"/>
    <w:rsid w:val="00682647"/>
    <w:rsid w:val="00682786"/>
    <w:rsid w:val="00682941"/>
    <w:rsid w:val="00682AAF"/>
    <w:rsid w:val="00682B8D"/>
    <w:rsid w:val="00683572"/>
    <w:rsid w:val="0068385E"/>
    <w:rsid w:val="00683D10"/>
    <w:rsid w:val="006840C2"/>
    <w:rsid w:val="0068453D"/>
    <w:rsid w:val="006845CE"/>
    <w:rsid w:val="006852D8"/>
    <w:rsid w:val="00685301"/>
    <w:rsid w:val="0068537F"/>
    <w:rsid w:val="006862EA"/>
    <w:rsid w:val="006865B6"/>
    <w:rsid w:val="006867CA"/>
    <w:rsid w:val="00686B05"/>
    <w:rsid w:val="00686B2C"/>
    <w:rsid w:val="00686B58"/>
    <w:rsid w:val="00686DE2"/>
    <w:rsid w:val="00686E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7B0"/>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1BC"/>
    <w:rsid w:val="006A17F8"/>
    <w:rsid w:val="006A198C"/>
    <w:rsid w:val="006A1A64"/>
    <w:rsid w:val="006A2961"/>
    <w:rsid w:val="006A2A30"/>
    <w:rsid w:val="006A2AB3"/>
    <w:rsid w:val="006A2ACA"/>
    <w:rsid w:val="006A2E68"/>
    <w:rsid w:val="006A300B"/>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8AC"/>
    <w:rsid w:val="006A6A7B"/>
    <w:rsid w:val="006A6B24"/>
    <w:rsid w:val="006A6F06"/>
    <w:rsid w:val="006A7017"/>
    <w:rsid w:val="006A7080"/>
    <w:rsid w:val="006A73DD"/>
    <w:rsid w:val="006A77A7"/>
    <w:rsid w:val="006A7D6A"/>
    <w:rsid w:val="006B03F7"/>
    <w:rsid w:val="006B0497"/>
    <w:rsid w:val="006B0C63"/>
    <w:rsid w:val="006B0D70"/>
    <w:rsid w:val="006B12F5"/>
    <w:rsid w:val="006B1326"/>
    <w:rsid w:val="006B1707"/>
    <w:rsid w:val="006B1AA5"/>
    <w:rsid w:val="006B20FD"/>
    <w:rsid w:val="006B237A"/>
    <w:rsid w:val="006B248D"/>
    <w:rsid w:val="006B25AC"/>
    <w:rsid w:val="006B2BB5"/>
    <w:rsid w:val="006B2BFD"/>
    <w:rsid w:val="006B32E3"/>
    <w:rsid w:val="006B3352"/>
    <w:rsid w:val="006B3516"/>
    <w:rsid w:val="006B367A"/>
    <w:rsid w:val="006B3D9B"/>
    <w:rsid w:val="006B404D"/>
    <w:rsid w:val="006B4143"/>
    <w:rsid w:val="006B41F0"/>
    <w:rsid w:val="006B4926"/>
    <w:rsid w:val="006B5130"/>
    <w:rsid w:val="006B54E6"/>
    <w:rsid w:val="006B5881"/>
    <w:rsid w:val="006B5DC9"/>
    <w:rsid w:val="006B6188"/>
    <w:rsid w:val="006B6569"/>
    <w:rsid w:val="006B6C36"/>
    <w:rsid w:val="006B7237"/>
    <w:rsid w:val="006B731F"/>
    <w:rsid w:val="006B7494"/>
    <w:rsid w:val="006B74AD"/>
    <w:rsid w:val="006B752F"/>
    <w:rsid w:val="006B765B"/>
    <w:rsid w:val="006B7D0C"/>
    <w:rsid w:val="006C0107"/>
    <w:rsid w:val="006C0167"/>
    <w:rsid w:val="006C0DA2"/>
    <w:rsid w:val="006C0E09"/>
    <w:rsid w:val="006C0E16"/>
    <w:rsid w:val="006C0E7E"/>
    <w:rsid w:val="006C0EA7"/>
    <w:rsid w:val="006C1296"/>
    <w:rsid w:val="006C12AE"/>
    <w:rsid w:val="006C1C1D"/>
    <w:rsid w:val="006C1C96"/>
    <w:rsid w:val="006C20C3"/>
    <w:rsid w:val="006C25B2"/>
    <w:rsid w:val="006C2988"/>
    <w:rsid w:val="006C2D80"/>
    <w:rsid w:val="006C32A5"/>
    <w:rsid w:val="006C3C36"/>
    <w:rsid w:val="006C3D8B"/>
    <w:rsid w:val="006C3E31"/>
    <w:rsid w:val="006C40EC"/>
    <w:rsid w:val="006C412F"/>
    <w:rsid w:val="006C4302"/>
    <w:rsid w:val="006C456F"/>
    <w:rsid w:val="006C48DB"/>
    <w:rsid w:val="006C4C4D"/>
    <w:rsid w:val="006C4E37"/>
    <w:rsid w:val="006C4E3B"/>
    <w:rsid w:val="006C4ED5"/>
    <w:rsid w:val="006C5A41"/>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1ECE"/>
    <w:rsid w:val="006D2180"/>
    <w:rsid w:val="006D242B"/>
    <w:rsid w:val="006D2771"/>
    <w:rsid w:val="006D2A53"/>
    <w:rsid w:val="006D2E24"/>
    <w:rsid w:val="006D34BD"/>
    <w:rsid w:val="006D379B"/>
    <w:rsid w:val="006D4E98"/>
    <w:rsid w:val="006D4F3B"/>
    <w:rsid w:val="006D5646"/>
    <w:rsid w:val="006D6101"/>
    <w:rsid w:val="006D613B"/>
    <w:rsid w:val="006D652C"/>
    <w:rsid w:val="006D65D5"/>
    <w:rsid w:val="006D664F"/>
    <w:rsid w:val="006D6CE3"/>
    <w:rsid w:val="006D6E21"/>
    <w:rsid w:val="006D6E61"/>
    <w:rsid w:val="006D6F69"/>
    <w:rsid w:val="006D6FF6"/>
    <w:rsid w:val="006D7323"/>
    <w:rsid w:val="006D76C1"/>
    <w:rsid w:val="006D7831"/>
    <w:rsid w:val="006D7F69"/>
    <w:rsid w:val="006D7FCF"/>
    <w:rsid w:val="006E07CB"/>
    <w:rsid w:val="006E08AF"/>
    <w:rsid w:val="006E0910"/>
    <w:rsid w:val="006E09C8"/>
    <w:rsid w:val="006E0C7D"/>
    <w:rsid w:val="006E0C82"/>
    <w:rsid w:val="006E0CE1"/>
    <w:rsid w:val="006E0EDD"/>
    <w:rsid w:val="006E10C1"/>
    <w:rsid w:val="006E149F"/>
    <w:rsid w:val="006E1595"/>
    <w:rsid w:val="006E18C7"/>
    <w:rsid w:val="006E1A36"/>
    <w:rsid w:val="006E1A55"/>
    <w:rsid w:val="006E24EB"/>
    <w:rsid w:val="006E2F28"/>
    <w:rsid w:val="006E322D"/>
    <w:rsid w:val="006E3450"/>
    <w:rsid w:val="006E363D"/>
    <w:rsid w:val="006E3B1D"/>
    <w:rsid w:val="006E3D1B"/>
    <w:rsid w:val="006E4037"/>
    <w:rsid w:val="006E4CE7"/>
    <w:rsid w:val="006E51F6"/>
    <w:rsid w:val="006E5B0D"/>
    <w:rsid w:val="006E5EF1"/>
    <w:rsid w:val="006E60B5"/>
    <w:rsid w:val="006E635C"/>
    <w:rsid w:val="006E6501"/>
    <w:rsid w:val="006E65A8"/>
    <w:rsid w:val="006E66E9"/>
    <w:rsid w:val="006E6B95"/>
    <w:rsid w:val="006E6EAC"/>
    <w:rsid w:val="006E70BD"/>
    <w:rsid w:val="006E73BD"/>
    <w:rsid w:val="006E7408"/>
    <w:rsid w:val="006E79C5"/>
    <w:rsid w:val="006E7CCA"/>
    <w:rsid w:val="006E7D1E"/>
    <w:rsid w:val="006E7E32"/>
    <w:rsid w:val="006F0500"/>
    <w:rsid w:val="006F06AA"/>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9B6"/>
    <w:rsid w:val="006F2CDF"/>
    <w:rsid w:val="006F2F91"/>
    <w:rsid w:val="006F2F93"/>
    <w:rsid w:val="006F304A"/>
    <w:rsid w:val="006F395D"/>
    <w:rsid w:val="006F3A23"/>
    <w:rsid w:val="006F3A67"/>
    <w:rsid w:val="006F3D6F"/>
    <w:rsid w:val="006F4301"/>
    <w:rsid w:val="006F45B5"/>
    <w:rsid w:val="006F4959"/>
    <w:rsid w:val="006F4D77"/>
    <w:rsid w:val="006F4E47"/>
    <w:rsid w:val="006F52A8"/>
    <w:rsid w:val="006F52BD"/>
    <w:rsid w:val="006F54B1"/>
    <w:rsid w:val="006F556B"/>
    <w:rsid w:val="006F57D9"/>
    <w:rsid w:val="006F69A6"/>
    <w:rsid w:val="006F6C96"/>
    <w:rsid w:val="006F73ED"/>
    <w:rsid w:val="006F743A"/>
    <w:rsid w:val="006F79F2"/>
    <w:rsid w:val="006F7B68"/>
    <w:rsid w:val="006F7E73"/>
    <w:rsid w:val="0070024B"/>
    <w:rsid w:val="00700301"/>
    <w:rsid w:val="007004D9"/>
    <w:rsid w:val="007008CB"/>
    <w:rsid w:val="007009F9"/>
    <w:rsid w:val="00700B21"/>
    <w:rsid w:val="00700BB6"/>
    <w:rsid w:val="00700E1D"/>
    <w:rsid w:val="0070101C"/>
    <w:rsid w:val="0070102B"/>
    <w:rsid w:val="0070160F"/>
    <w:rsid w:val="00701DDE"/>
    <w:rsid w:val="00702194"/>
    <w:rsid w:val="00702232"/>
    <w:rsid w:val="00702349"/>
    <w:rsid w:val="0070250B"/>
    <w:rsid w:val="00702551"/>
    <w:rsid w:val="007028D3"/>
    <w:rsid w:val="00702E20"/>
    <w:rsid w:val="007030A5"/>
    <w:rsid w:val="00703376"/>
    <w:rsid w:val="00703C67"/>
    <w:rsid w:val="00703D3C"/>
    <w:rsid w:val="00703E1A"/>
    <w:rsid w:val="00704120"/>
    <w:rsid w:val="0070425F"/>
    <w:rsid w:val="00704275"/>
    <w:rsid w:val="00704533"/>
    <w:rsid w:val="007046B7"/>
    <w:rsid w:val="00704957"/>
    <w:rsid w:val="00704C0B"/>
    <w:rsid w:val="00704F51"/>
    <w:rsid w:val="007051A9"/>
    <w:rsid w:val="007052AA"/>
    <w:rsid w:val="007058AC"/>
    <w:rsid w:val="00705ACC"/>
    <w:rsid w:val="0070654C"/>
    <w:rsid w:val="00706561"/>
    <w:rsid w:val="00706816"/>
    <w:rsid w:val="0070681A"/>
    <w:rsid w:val="00706976"/>
    <w:rsid w:val="007069C9"/>
    <w:rsid w:val="00706C42"/>
    <w:rsid w:val="00706DB0"/>
    <w:rsid w:val="00706E0C"/>
    <w:rsid w:val="00706FF7"/>
    <w:rsid w:val="007074DC"/>
    <w:rsid w:val="00707E89"/>
    <w:rsid w:val="0071019F"/>
    <w:rsid w:val="007101E3"/>
    <w:rsid w:val="007106F3"/>
    <w:rsid w:val="00710B97"/>
    <w:rsid w:val="00710E09"/>
    <w:rsid w:val="00710E48"/>
    <w:rsid w:val="00710F11"/>
    <w:rsid w:val="00710FEE"/>
    <w:rsid w:val="00711493"/>
    <w:rsid w:val="0071164F"/>
    <w:rsid w:val="00711940"/>
    <w:rsid w:val="0071221B"/>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B9D"/>
    <w:rsid w:val="00714F7F"/>
    <w:rsid w:val="007155DC"/>
    <w:rsid w:val="00715A69"/>
    <w:rsid w:val="00715B35"/>
    <w:rsid w:val="00715BE3"/>
    <w:rsid w:val="00715CAD"/>
    <w:rsid w:val="0071604B"/>
    <w:rsid w:val="0071672D"/>
    <w:rsid w:val="0071699B"/>
    <w:rsid w:val="00716E24"/>
    <w:rsid w:val="0071724F"/>
    <w:rsid w:val="007176D6"/>
    <w:rsid w:val="00717871"/>
    <w:rsid w:val="00717ABA"/>
    <w:rsid w:val="00717CA6"/>
    <w:rsid w:val="0072000D"/>
    <w:rsid w:val="00720117"/>
    <w:rsid w:val="007201D5"/>
    <w:rsid w:val="00720651"/>
    <w:rsid w:val="00721073"/>
    <w:rsid w:val="00721272"/>
    <w:rsid w:val="007213CC"/>
    <w:rsid w:val="0072154D"/>
    <w:rsid w:val="007216E2"/>
    <w:rsid w:val="0072185D"/>
    <w:rsid w:val="00721D12"/>
    <w:rsid w:val="00721FC7"/>
    <w:rsid w:val="007220D8"/>
    <w:rsid w:val="007221E3"/>
    <w:rsid w:val="00722448"/>
    <w:rsid w:val="00722749"/>
    <w:rsid w:val="007228F4"/>
    <w:rsid w:val="00722B2A"/>
    <w:rsid w:val="0072301C"/>
    <w:rsid w:val="007231DB"/>
    <w:rsid w:val="007237E9"/>
    <w:rsid w:val="00723803"/>
    <w:rsid w:val="00723906"/>
    <w:rsid w:val="00723922"/>
    <w:rsid w:val="007245A7"/>
    <w:rsid w:val="00724860"/>
    <w:rsid w:val="007248D8"/>
    <w:rsid w:val="00724A6C"/>
    <w:rsid w:val="00724DFF"/>
    <w:rsid w:val="00724EE8"/>
    <w:rsid w:val="0072516F"/>
    <w:rsid w:val="007251B3"/>
    <w:rsid w:val="0072595D"/>
    <w:rsid w:val="00725C1D"/>
    <w:rsid w:val="00725FD3"/>
    <w:rsid w:val="007260E6"/>
    <w:rsid w:val="00726208"/>
    <w:rsid w:val="007263AB"/>
    <w:rsid w:val="00726585"/>
    <w:rsid w:val="00726D77"/>
    <w:rsid w:val="00726EFF"/>
    <w:rsid w:val="00727192"/>
    <w:rsid w:val="00727250"/>
    <w:rsid w:val="007276F8"/>
    <w:rsid w:val="007278E2"/>
    <w:rsid w:val="00727DBF"/>
    <w:rsid w:val="007301F4"/>
    <w:rsid w:val="0073027D"/>
    <w:rsid w:val="00730383"/>
    <w:rsid w:val="007303C9"/>
    <w:rsid w:val="00730640"/>
    <w:rsid w:val="00730FD7"/>
    <w:rsid w:val="007313B2"/>
    <w:rsid w:val="007314B7"/>
    <w:rsid w:val="007314EC"/>
    <w:rsid w:val="00731696"/>
    <w:rsid w:val="0073188D"/>
    <w:rsid w:val="007318F3"/>
    <w:rsid w:val="00731AC6"/>
    <w:rsid w:val="00731D11"/>
    <w:rsid w:val="00731F97"/>
    <w:rsid w:val="0073204A"/>
    <w:rsid w:val="00732145"/>
    <w:rsid w:val="00732699"/>
    <w:rsid w:val="007326A7"/>
    <w:rsid w:val="00732F52"/>
    <w:rsid w:val="00732F9D"/>
    <w:rsid w:val="00732FEF"/>
    <w:rsid w:val="00733654"/>
    <w:rsid w:val="007338BE"/>
    <w:rsid w:val="007338EA"/>
    <w:rsid w:val="0073395C"/>
    <w:rsid w:val="00733B6F"/>
    <w:rsid w:val="00733B94"/>
    <w:rsid w:val="007341AA"/>
    <w:rsid w:val="00734702"/>
    <w:rsid w:val="00734CC3"/>
    <w:rsid w:val="0073507D"/>
    <w:rsid w:val="0073522E"/>
    <w:rsid w:val="007355AB"/>
    <w:rsid w:val="0073573A"/>
    <w:rsid w:val="00735755"/>
    <w:rsid w:val="0073576A"/>
    <w:rsid w:val="00735992"/>
    <w:rsid w:val="007359C6"/>
    <w:rsid w:val="007363E9"/>
    <w:rsid w:val="007366D3"/>
    <w:rsid w:val="0073687D"/>
    <w:rsid w:val="00736B69"/>
    <w:rsid w:val="007370A2"/>
    <w:rsid w:val="0073750B"/>
    <w:rsid w:val="00737594"/>
    <w:rsid w:val="0073797D"/>
    <w:rsid w:val="00737983"/>
    <w:rsid w:val="00737B7B"/>
    <w:rsid w:val="00737C2A"/>
    <w:rsid w:val="00737E0B"/>
    <w:rsid w:val="00740003"/>
    <w:rsid w:val="00740194"/>
    <w:rsid w:val="00740468"/>
    <w:rsid w:val="0074050C"/>
    <w:rsid w:val="0074053C"/>
    <w:rsid w:val="00740CA4"/>
    <w:rsid w:val="00740F3A"/>
    <w:rsid w:val="00741043"/>
    <w:rsid w:val="0074141C"/>
    <w:rsid w:val="00741606"/>
    <w:rsid w:val="007418CD"/>
    <w:rsid w:val="007419BC"/>
    <w:rsid w:val="00741D1D"/>
    <w:rsid w:val="00741D45"/>
    <w:rsid w:val="00741E87"/>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4FEB"/>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798"/>
    <w:rsid w:val="007508BC"/>
    <w:rsid w:val="0075123D"/>
    <w:rsid w:val="007512E8"/>
    <w:rsid w:val="00751312"/>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D2B"/>
    <w:rsid w:val="00755E5C"/>
    <w:rsid w:val="00755ECE"/>
    <w:rsid w:val="0075604D"/>
    <w:rsid w:val="0075649B"/>
    <w:rsid w:val="00756977"/>
    <w:rsid w:val="0075729E"/>
    <w:rsid w:val="007578E3"/>
    <w:rsid w:val="00757956"/>
    <w:rsid w:val="007602B1"/>
    <w:rsid w:val="007604E9"/>
    <w:rsid w:val="0076080C"/>
    <w:rsid w:val="007608A8"/>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346"/>
    <w:rsid w:val="007634E6"/>
    <w:rsid w:val="0076358A"/>
    <w:rsid w:val="00763881"/>
    <w:rsid w:val="00763A8E"/>
    <w:rsid w:val="00763C33"/>
    <w:rsid w:val="00763D5D"/>
    <w:rsid w:val="00763FE4"/>
    <w:rsid w:val="007645C1"/>
    <w:rsid w:val="00764CDC"/>
    <w:rsid w:val="00764E65"/>
    <w:rsid w:val="00764EE2"/>
    <w:rsid w:val="00764EE8"/>
    <w:rsid w:val="007650A1"/>
    <w:rsid w:val="007653C4"/>
    <w:rsid w:val="00765562"/>
    <w:rsid w:val="00765A33"/>
    <w:rsid w:val="00765ACB"/>
    <w:rsid w:val="00765EE6"/>
    <w:rsid w:val="007661E9"/>
    <w:rsid w:val="007666EE"/>
    <w:rsid w:val="00766742"/>
    <w:rsid w:val="007669DE"/>
    <w:rsid w:val="0076719E"/>
    <w:rsid w:val="0076788F"/>
    <w:rsid w:val="00770334"/>
    <w:rsid w:val="00770344"/>
    <w:rsid w:val="00770560"/>
    <w:rsid w:val="00770878"/>
    <w:rsid w:val="007719C3"/>
    <w:rsid w:val="00771A2C"/>
    <w:rsid w:val="007720C1"/>
    <w:rsid w:val="007720E6"/>
    <w:rsid w:val="00772250"/>
    <w:rsid w:val="00772388"/>
    <w:rsid w:val="007724F6"/>
    <w:rsid w:val="0077267E"/>
    <w:rsid w:val="00772BBC"/>
    <w:rsid w:val="00772CA9"/>
    <w:rsid w:val="0077321B"/>
    <w:rsid w:val="00773434"/>
    <w:rsid w:val="00773A58"/>
    <w:rsid w:val="007742ED"/>
    <w:rsid w:val="0077472E"/>
    <w:rsid w:val="0077489B"/>
    <w:rsid w:val="00774D7B"/>
    <w:rsid w:val="0077504D"/>
    <w:rsid w:val="00775250"/>
    <w:rsid w:val="00775A0C"/>
    <w:rsid w:val="00775A69"/>
    <w:rsid w:val="00776108"/>
    <w:rsid w:val="0077629E"/>
    <w:rsid w:val="00776338"/>
    <w:rsid w:val="00776A3F"/>
    <w:rsid w:val="00776A84"/>
    <w:rsid w:val="007770D5"/>
    <w:rsid w:val="00777736"/>
    <w:rsid w:val="00777D96"/>
    <w:rsid w:val="00780C63"/>
    <w:rsid w:val="00780E23"/>
    <w:rsid w:val="00781069"/>
    <w:rsid w:val="007810C4"/>
    <w:rsid w:val="00781107"/>
    <w:rsid w:val="007815F1"/>
    <w:rsid w:val="0078173E"/>
    <w:rsid w:val="0078195C"/>
    <w:rsid w:val="00781B9B"/>
    <w:rsid w:val="007823FD"/>
    <w:rsid w:val="00782407"/>
    <w:rsid w:val="007826B9"/>
    <w:rsid w:val="007826D1"/>
    <w:rsid w:val="00782846"/>
    <w:rsid w:val="0078286E"/>
    <w:rsid w:val="00782964"/>
    <w:rsid w:val="00782E2A"/>
    <w:rsid w:val="00782FCA"/>
    <w:rsid w:val="00783430"/>
    <w:rsid w:val="007836C1"/>
    <w:rsid w:val="00783A05"/>
    <w:rsid w:val="007840E5"/>
    <w:rsid w:val="00784964"/>
    <w:rsid w:val="00785649"/>
    <w:rsid w:val="00785DA7"/>
    <w:rsid w:val="00785E9D"/>
    <w:rsid w:val="0078638D"/>
    <w:rsid w:val="007867AA"/>
    <w:rsid w:val="00786A6D"/>
    <w:rsid w:val="00786F7D"/>
    <w:rsid w:val="0078717E"/>
    <w:rsid w:val="00787338"/>
    <w:rsid w:val="00787787"/>
    <w:rsid w:val="00787CD0"/>
    <w:rsid w:val="00787F63"/>
    <w:rsid w:val="007900C3"/>
    <w:rsid w:val="00790304"/>
    <w:rsid w:val="00790378"/>
    <w:rsid w:val="007904B0"/>
    <w:rsid w:val="00790A7B"/>
    <w:rsid w:val="00790FD0"/>
    <w:rsid w:val="00790FE1"/>
    <w:rsid w:val="00791001"/>
    <w:rsid w:val="007913FA"/>
    <w:rsid w:val="00791A8C"/>
    <w:rsid w:val="00791C50"/>
    <w:rsid w:val="00791D9C"/>
    <w:rsid w:val="007926A8"/>
    <w:rsid w:val="007927F3"/>
    <w:rsid w:val="007928FE"/>
    <w:rsid w:val="00792A57"/>
    <w:rsid w:val="00792AF6"/>
    <w:rsid w:val="00792C30"/>
    <w:rsid w:val="0079356B"/>
    <w:rsid w:val="0079396A"/>
    <w:rsid w:val="00793A65"/>
    <w:rsid w:val="00793E00"/>
    <w:rsid w:val="00794420"/>
    <w:rsid w:val="00794AEE"/>
    <w:rsid w:val="00795114"/>
    <w:rsid w:val="00795656"/>
    <w:rsid w:val="007956B1"/>
    <w:rsid w:val="00795B1E"/>
    <w:rsid w:val="00795C42"/>
    <w:rsid w:val="00795CCC"/>
    <w:rsid w:val="00795E7E"/>
    <w:rsid w:val="007960F7"/>
    <w:rsid w:val="007961E5"/>
    <w:rsid w:val="00796212"/>
    <w:rsid w:val="0079635E"/>
    <w:rsid w:val="00796469"/>
    <w:rsid w:val="00796CB9"/>
    <w:rsid w:val="00796D7B"/>
    <w:rsid w:val="00796FDA"/>
    <w:rsid w:val="00797085"/>
    <w:rsid w:val="007A006A"/>
    <w:rsid w:val="007A0567"/>
    <w:rsid w:val="007A09A0"/>
    <w:rsid w:val="007A0B3D"/>
    <w:rsid w:val="007A1425"/>
    <w:rsid w:val="007A14C3"/>
    <w:rsid w:val="007A16F9"/>
    <w:rsid w:val="007A1855"/>
    <w:rsid w:val="007A1956"/>
    <w:rsid w:val="007A1F71"/>
    <w:rsid w:val="007A221D"/>
    <w:rsid w:val="007A2331"/>
    <w:rsid w:val="007A23A9"/>
    <w:rsid w:val="007A2AE1"/>
    <w:rsid w:val="007A2B92"/>
    <w:rsid w:val="007A2CA8"/>
    <w:rsid w:val="007A2D6A"/>
    <w:rsid w:val="007A3367"/>
    <w:rsid w:val="007A3743"/>
    <w:rsid w:val="007A3BEE"/>
    <w:rsid w:val="007A4BC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0B"/>
    <w:rsid w:val="007A757C"/>
    <w:rsid w:val="007A7C6D"/>
    <w:rsid w:val="007A7CCB"/>
    <w:rsid w:val="007A7E32"/>
    <w:rsid w:val="007B0008"/>
    <w:rsid w:val="007B0271"/>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2FAA"/>
    <w:rsid w:val="007B30E8"/>
    <w:rsid w:val="007B3399"/>
    <w:rsid w:val="007B3906"/>
    <w:rsid w:val="007B3927"/>
    <w:rsid w:val="007B3CA5"/>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12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CCC"/>
    <w:rsid w:val="007C2E76"/>
    <w:rsid w:val="007C343C"/>
    <w:rsid w:val="007C34F6"/>
    <w:rsid w:val="007C35CD"/>
    <w:rsid w:val="007C373E"/>
    <w:rsid w:val="007C3BA7"/>
    <w:rsid w:val="007C40ED"/>
    <w:rsid w:val="007C41F3"/>
    <w:rsid w:val="007C4372"/>
    <w:rsid w:val="007C4374"/>
    <w:rsid w:val="007C4524"/>
    <w:rsid w:val="007C4545"/>
    <w:rsid w:val="007C467D"/>
    <w:rsid w:val="007C4928"/>
    <w:rsid w:val="007C49A0"/>
    <w:rsid w:val="007C4BDF"/>
    <w:rsid w:val="007C4C13"/>
    <w:rsid w:val="007C547B"/>
    <w:rsid w:val="007C5551"/>
    <w:rsid w:val="007C579A"/>
    <w:rsid w:val="007C5873"/>
    <w:rsid w:val="007C5A30"/>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6CF"/>
    <w:rsid w:val="007D19AF"/>
    <w:rsid w:val="007D1D04"/>
    <w:rsid w:val="007D20DA"/>
    <w:rsid w:val="007D2102"/>
    <w:rsid w:val="007D2288"/>
    <w:rsid w:val="007D239A"/>
    <w:rsid w:val="007D25DE"/>
    <w:rsid w:val="007D26E2"/>
    <w:rsid w:val="007D2722"/>
    <w:rsid w:val="007D28B4"/>
    <w:rsid w:val="007D2DA0"/>
    <w:rsid w:val="007D2F2A"/>
    <w:rsid w:val="007D31BE"/>
    <w:rsid w:val="007D39EB"/>
    <w:rsid w:val="007D3A11"/>
    <w:rsid w:val="007D422A"/>
    <w:rsid w:val="007D4354"/>
    <w:rsid w:val="007D452F"/>
    <w:rsid w:val="007D45B5"/>
    <w:rsid w:val="007D4934"/>
    <w:rsid w:val="007D495F"/>
    <w:rsid w:val="007D4DB3"/>
    <w:rsid w:val="007D5278"/>
    <w:rsid w:val="007D5CB1"/>
    <w:rsid w:val="007D5FFD"/>
    <w:rsid w:val="007D62C0"/>
    <w:rsid w:val="007D63B1"/>
    <w:rsid w:val="007D68C6"/>
    <w:rsid w:val="007D6B6D"/>
    <w:rsid w:val="007D6D43"/>
    <w:rsid w:val="007D6D47"/>
    <w:rsid w:val="007D6FB6"/>
    <w:rsid w:val="007D7826"/>
    <w:rsid w:val="007D7A20"/>
    <w:rsid w:val="007D7C5B"/>
    <w:rsid w:val="007D7F27"/>
    <w:rsid w:val="007D7F2D"/>
    <w:rsid w:val="007D7F59"/>
    <w:rsid w:val="007E0000"/>
    <w:rsid w:val="007E0047"/>
    <w:rsid w:val="007E0499"/>
    <w:rsid w:val="007E058C"/>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AFA"/>
    <w:rsid w:val="007E5D93"/>
    <w:rsid w:val="007E64AB"/>
    <w:rsid w:val="007E6529"/>
    <w:rsid w:val="007E67C7"/>
    <w:rsid w:val="007E68E3"/>
    <w:rsid w:val="007E6DBF"/>
    <w:rsid w:val="007E6FA4"/>
    <w:rsid w:val="007E6FE8"/>
    <w:rsid w:val="007E7226"/>
    <w:rsid w:val="007E7376"/>
    <w:rsid w:val="007E75F8"/>
    <w:rsid w:val="007E77D5"/>
    <w:rsid w:val="007E7860"/>
    <w:rsid w:val="007E7922"/>
    <w:rsid w:val="007E7C4C"/>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2DF2"/>
    <w:rsid w:val="007F30A8"/>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122"/>
    <w:rsid w:val="007F6699"/>
    <w:rsid w:val="007F6FE0"/>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2DE1"/>
    <w:rsid w:val="008034E2"/>
    <w:rsid w:val="00803918"/>
    <w:rsid w:val="00803996"/>
    <w:rsid w:val="008040C3"/>
    <w:rsid w:val="0080421C"/>
    <w:rsid w:val="008046CD"/>
    <w:rsid w:val="00804FDD"/>
    <w:rsid w:val="00805398"/>
    <w:rsid w:val="008053CB"/>
    <w:rsid w:val="00805571"/>
    <w:rsid w:val="0080576A"/>
    <w:rsid w:val="0080588B"/>
    <w:rsid w:val="008058E6"/>
    <w:rsid w:val="00805E9D"/>
    <w:rsid w:val="00805F99"/>
    <w:rsid w:val="00806B73"/>
    <w:rsid w:val="00806DF3"/>
    <w:rsid w:val="00807170"/>
    <w:rsid w:val="00807397"/>
    <w:rsid w:val="008073D2"/>
    <w:rsid w:val="00807B78"/>
    <w:rsid w:val="00810322"/>
    <w:rsid w:val="00810962"/>
    <w:rsid w:val="0081096A"/>
    <w:rsid w:val="00810F69"/>
    <w:rsid w:val="0081102C"/>
    <w:rsid w:val="008113BF"/>
    <w:rsid w:val="008115EC"/>
    <w:rsid w:val="00812224"/>
    <w:rsid w:val="0081269F"/>
    <w:rsid w:val="008128EA"/>
    <w:rsid w:val="00812BBE"/>
    <w:rsid w:val="00812BCC"/>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3F"/>
    <w:rsid w:val="008169A8"/>
    <w:rsid w:val="00816B27"/>
    <w:rsid w:val="008170B4"/>
    <w:rsid w:val="0081710C"/>
    <w:rsid w:val="00817367"/>
    <w:rsid w:val="008173D8"/>
    <w:rsid w:val="0082005B"/>
    <w:rsid w:val="008201D3"/>
    <w:rsid w:val="00820475"/>
    <w:rsid w:val="00820A3B"/>
    <w:rsid w:val="00820E32"/>
    <w:rsid w:val="00821208"/>
    <w:rsid w:val="00821B50"/>
    <w:rsid w:val="00821D59"/>
    <w:rsid w:val="00821D6E"/>
    <w:rsid w:val="0082203C"/>
    <w:rsid w:val="00822579"/>
    <w:rsid w:val="00822B19"/>
    <w:rsid w:val="00822D6B"/>
    <w:rsid w:val="00822E85"/>
    <w:rsid w:val="00822FDD"/>
    <w:rsid w:val="008230AD"/>
    <w:rsid w:val="0082335A"/>
    <w:rsid w:val="008236FC"/>
    <w:rsid w:val="00823BF6"/>
    <w:rsid w:val="00823DC7"/>
    <w:rsid w:val="00823FA5"/>
    <w:rsid w:val="008241F7"/>
    <w:rsid w:val="00824315"/>
    <w:rsid w:val="00824359"/>
    <w:rsid w:val="00824639"/>
    <w:rsid w:val="008248A0"/>
    <w:rsid w:val="00824E6C"/>
    <w:rsid w:val="00824FE7"/>
    <w:rsid w:val="0082569A"/>
    <w:rsid w:val="008256D8"/>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2F45"/>
    <w:rsid w:val="00833111"/>
    <w:rsid w:val="00833176"/>
    <w:rsid w:val="00833B00"/>
    <w:rsid w:val="00833CEE"/>
    <w:rsid w:val="00833EA5"/>
    <w:rsid w:val="00834497"/>
    <w:rsid w:val="00834942"/>
    <w:rsid w:val="00834A9B"/>
    <w:rsid w:val="00834B4B"/>
    <w:rsid w:val="00834CAE"/>
    <w:rsid w:val="008354EC"/>
    <w:rsid w:val="00835762"/>
    <w:rsid w:val="00835844"/>
    <w:rsid w:val="00835A63"/>
    <w:rsid w:val="00835B8A"/>
    <w:rsid w:val="00835BE8"/>
    <w:rsid w:val="00836001"/>
    <w:rsid w:val="0083622F"/>
    <w:rsid w:val="00836279"/>
    <w:rsid w:val="00836A96"/>
    <w:rsid w:val="00836C0D"/>
    <w:rsid w:val="00836EF3"/>
    <w:rsid w:val="008372CC"/>
    <w:rsid w:val="008374A6"/>
    <w:rsid w:val="008374D1"/>
    <w:rsid w:val="00837588"/>
    <w:rsid w:val="008379D1"/>
    <w:rsid w:val="00837DB7"/>
    <w:rsid w:val="00840422"/>
    <w:rsid w:val="0084065D"/>
    <w:rsid w:val="0084074D"/>
    <w:rsid w:val="00840BD3"/>
    <w:rsid w:val="00840F0E"/>
    <w:rsid w:val="008413E6"/>
    <w:rsid w:val="0084162F"/>
    <w:rsid w:val="00841C8C"/>
    <w:rsid w:val="008423FB"/>
    <w:rsid w:val="008424E9"/>
    <w:rsid w:val="008428E4"/>
    <w:rsid w:val="008429B2"/>
    <w:rsid w:val="00842C4A"/>
    <w:rsid w:val="00842D3F"/>
    <w:rsid w:val="00842D6D"/>
    <w:rsid w:val="00842D77"/>
    <w:rsid w:val="00842F8A"/>
    <w:rsid w:val="008430CF"/>
    <w:rsid w:val="00843A0A"/>
    <w:rsid w:val="00843C4E"/>
    <w:rsid w:val="00843C66"/>
    <w:rsid w:val="00843E7E"/>
    <w:rsid w:val="00843FE0"/>
    <w:rsid w:val="00844AF1"/>
    <w:rsid w:val="00844BA2"/>
    <w:rsid w:val="00844D05"/>
    <w:rsid w:val="0084513E"/>
    <w:rsid w:val="00845253"/>
    <w:rsid w:val="00845405"/>
    <w:rsid w:val="00845933"/>
    <w:rsid w:val="00845CB0"/>
    <w:rsid w:val="00845D66"/>
    <w:rsid w:val="00845F29"/>
    <w:rsid w:val="00846446"/>
    <w:rsid w:val="00846736"/>
    <w:rsid w:val="00846B7B"/>
    <w:rsid w:val="0084702E"/>
    <w:rsid w:val="008471B0"/>
    <w:rsid w:val="008471B5"/>
    <w:rsid w:val="0084732B"/>
    <w:rsid w:val="008476FC"/>
    <w:rsid w:val="00847C22"/>
    <w:rsid w:val="00847D22"/>
    <w:rsid w:val="00847DE3"/>
    <w:rsid w:val="00850259"/>
    <w:rsid w:val="008502F4"/>
    <w:rsid w:val="0085090D"/>
    <w:rsid w:val="00850AAB"/>
    <w:rsid w:val="00851215"/>
    <w:rsid w:val="008513AD"/>
    <w:rsid w:val="008518C7"/>
    <w:rsid w:val="00852283"/>
    <w:rsid w:val="0085262F"/>
    <w:rsid w:val="008532CA"/>
    <w:rsid w:val="0085334D"/>
    <w:rsid w:val="00853B66"/>
    <w:rsid w:val="00853D1C"/>
    <w:rsid w:val="0085406D"/>
    <w:rsid w:val="0085436A"/>
    <w:rsid w:val="00854418"/>
    <w:rsid w:val="0085483E"/>
    <w:rsid w:val="00854FAC"/>
    <w:rsid w:val="00855349"/>
    <w:rsid w:val="00855695"/>
    <w:rsid w:val="00855B93"/>
    <w:rsid w:val="008560C0"/>
    <w:rsid w:val="008561EC"/>
    <w:rsid w:val="00856272"/>
    <w:rsid w:val="008566D6"/>
    <w:rsid w:val="00856A65"/>
    <w:rsid w:val="00856F5C"/>
    <w:rsid w:val="00857719"/>
    <w:rsid w:val="00857A67"/>
    <w:rsid w:val="0086029F"/>
    <w:rsid w:val="00860523"/>
    <w:rsid w:val="0086057E"/>
    <w:rsid w:val="0086088E"/>
    <w:rsid w:val="0086090C"/>
    <w:rsid w:val="00860BD9"/>
    <w:rsid w:val="00860CC1"/>
    <w:rsid w:val="008614FD"/>
    <w:rsid w:val="008618C7"/>
    <w:rsid w:val="00861BE0"/>
    <w:rsid w:val="00861CF8"/>
    <w:rsid w:val="0086217C"/>
    <w:rsid w:val="008622A3"/>
    <w:rsid w:val="0086284B"/>
    <w:rsid w:val="00862B72"/>
    <w:rsid w:val="00862CDE"/>
    <w:rsid w:val="00862F41"/>
    <w:rsid w:val="0086315A"/>
    <w:rsid w:val="008631DA"/>
    <w:rsid w:val="00863BDF"/>
    <w:rsid w:val="00863E0D"/>
    <w:rsid w:val="00864272"/>
    <w:rsid w:val="008648F6"/>
    <w:rsid w:val="00864994"/>
    <w:rsid w:val="00864A9A"/>
    <w:rsid w:val="00864F60"/>
    <w:rsid w:val="00865163"/>
    <w:rsid w:val="00865225"/>
    <w:rsid w:val="00865639"/>
    <w:rsid w:val="00865644"/>
    <w:rsid w:val="00865739"/>
    <w:rsid w:val="00865856"/>
    <w:rsid w:val="00865C3D"/>
    <w:rsid w:val="00865D19"/>
    <w:rsid w:val="00865DDF"/>
    <w:rsid w:val="00865DE3"/>
    <w:rsid w:val="00865E04"/>
    <w:rsid w:val="008660F4"/>
    <w:rsid w:val="00866193"/>
    <w:rsid w:val="008664E5"/>
    <w:rsid w:val="00866848"/>
    <w:rsid w:val="00866B12"/>
    <w:rsid w:val="00866B92"/>
    <w:rsid w:val="00866C11"/>
    <w:rsid w:val="00866D78"/>
    <w:rsid w:val="00866DBF"/>
    <w:rsid w:val="00867334"/>
    <w:rsid w:val="00867531"/>
    <w:rsid w:val="00867BE0"/>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0F2"/>
    <w:rsid w:val="0087717B"/>
    <w:rsid w:val="008772DB"/>
    <w:rsid w:val="00877DE5"/>
    <w:rsid w:val="008804B6"/>
    <w:rsid w:val="0088163F"/>
    <w:rsid w:val="00881689"/>
    <w:rsid w:val="00881E85"/>
    <w:rsid w:val="0088207C"/>
    <w:rsid w:val="0088242B"/>
    <w:rsid w:val="00882491"/>
    <w:rsid w:val="00882D34"/>
    <w:rsid w:val="008830BF"/>
    <w:rsid w:val="0088316F"/>
    <w:rsid w:val="008832CC"/>
    <w:rsid w:val="00883864"/>
    <w:rsid w:val="00883AD1"/>
    <w:rsid w:val="00884548"/>
    <w:rsid w:val="00884804"/>
    <w:rsid w:val="00884922"/>
    <w:rsid w:val="00884B17"/>
    <w:rsid w:val="00884D8A"/>
    <w:rsid w:val="00884FFF"/>
    <w:rsid w:val="008857AB"/>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66F"/>
    <w:rsid w:val="00894FAA"/>
    <w:rsid w:val="00894FC9"/>
    <w:rsid w:val="008951E8"/>
    <w:rsid w:val="00895E06"/>
    <w:rsid w:val="00895FCD"/>
    <w:rsid w:val="0089618E"/>
    <w:rsid w:val="0089638A"/>
    <w:rsid w:val="0089656F"/>
    <w:rsid w:val="008967EC"/>
    <w:rsid w:val="00896A67"/>
    <w:rsid w:val="00896E20"/>
    <w:rsid w:val="0089704F"/>
    <w:rsid w:val="00897381"/>
    <w:rsid w:val="008973B6"/>
    <w:rsid w:val="008978D0"/>
    <w:rsid w:val="008979D8"/>
    <w:rsid w:val="00897ED0"/>
    <w:rsid w:val="00897F8F"/>
    <w:rsid w:val="008A001F"/>
    <w:rsid w:val="008A16EA"/>
    <w:rsid w:val="008A1BE6"/>
    <w:rsid w:val="008A1C4E"/>
    <w:rsid w:val="008A1DFF"/>
    <w:rsid w:val="008A2099"/>
    <w:rsid w:val="008A23AC"/>
    <w:rsid w:val="008A2601"/>
    <w:rsid w:val="008A2ABD"/>
    <w:rsid w:val="008A31F9"/>
    <w:rsid w:val="008A3704"/>
    <w:rsid w:val="008A3C41"/>
    <w:rsid w:val="008A3D2B"/>
    <w:rsid w:val="008A3F3A"/>
    <w:rsid w:val="008A405B"/>
    <w:rsid w:val="008A4384"/>
    <w:rsid w:val="008A550E"/>
    <w:rsid w:val="008A5876"/>
    <w:rsid w:val="008A5939"/>
    <w:rsid w:val="008A5B19"/>
    <w:rsid w:val="008A5C5F"/>
    <w:rsid w:val="008A5D04"/>
    <w:rsid w:val="008A5DC7"/>
    <w:rsid w:val="008A5E39"/>
    <w:rsid w:val="008A60FD"/>
    <w:rsid w:val="008A61D7"/>
    <w:rsid w:val="008A6257"/>
    <w:rsid w:val="008A628F"/>
    <w:rsid w:val="008A62B8"/>
    <w:rsid w:val="008A6497"/>
    <w:rsid w:val="008A64BD"/>
    <w:rsid w:val="008A693E"/>
    <w:rsid w:val="008A6B76"/>
    <w:rsid w:val="008A6E22"/>
    <w:rsid w:val="008A6EEC"/>
    <w:rsid w:val="008A789D"/>
    <w:rsid w:val="008A7CFB"/>
    <w:rsid w:val="008A7DE7"/>
    <w:rsid w:val="008A7F63"/>
    <w:rsid w:val="008B0053"/>
    <w:rsid w:val="008B017D"/>
    <w:rsid w:val="008B0319"/>
    <w:rsid w:val="008B09F1"/>
    <w:rsid w:val="008B0C18"/>
    <w:rsid w:val="008B13B8"/>
    <w:rsid w:val="008B148A"/>
    <w:rsid w:val="008B1586"/>
    <w:rsid w:val="008B15E6"/>
    <w:rsid w:val="008B1BDB"/>
    <w:rsid w:val="008B1D54"/>
    <w:rsid w:val="008B1F20"/>
    <w:rsid w:val="008B2A66"/>
    <w:rsid w:val="008B3150"/>
    <w:rsid w:val="008B324D"/>
    <w:rsid w:val="008B3532"/>
    <w:rsid w:val="008B39EC"/>
    <w:rsid w:val="008B3C04"/>
    <w:rsid w:val="008B4217"/>
    <w:rsid w:val="008B42C0"/>
    <w:rsid w:val="008B47B4"/>
    <w:rsid w:val="008B4912"/>
    <w:rsid w:val="008B4924"/>
    <w:rsid w:val="008B49A5"/>
    <w:rsid w:val="008B4BFC"/>
    <w:rsid w:val="008B4D73"/>
    <w:rsid w:val="008B4F0E"/>
    <w:rsid w:val="008B52EA"/>
    <w:rsid w:val="008B534E"/>
    <w:rsid w:val="008B5591"/>
    <w:rsid w:val="008B5717"/>
    <w:rsid w:val="008B57BC"/>
    <w:rsid w:val="008B5ABB"/>
    <w:rsid w:val="008B5E28"/>
    <w:rsid w:val="008B64D4"/>
    <w:rsid w:val="008B684D"/>
    <w:rsid w:val="008B7032"/>
    <w:rsid w:val="008B76F0"/>
    <w:rsid w:val="008B772D"/>
    <w:rsid w:val="008B780C"/>
    <w:rsid w:val="008B7999"/>
    <w:rsid w:val="008B7A16"/>
    <w:rsid w:val="008B7DD3"/>
    <w:rsid w:val="008B7E30"/>
    <w:rsid w:val="008C0136"/>
    <w:rsid w:val="008C0218"/>
    <w:rsid w:val="008C024C"/>
    <w:rsid w:val="008C041F"/>
    <w:rsid w:val="008C056C"/>
    <w:rsid w:val="008C0730"/>
    <w:rsid w:val="008C08A5"/>
    <w:rsid w:val="008C0A40"/>
    <w:rsid w:val="008C0D12"/>
    <w:rsid w:val="008C1179"/>
    <w:rsid w:val="008C121B"/>
    <w:rsid w:val="008C21A3"/>
    <w:rsid w:val="008C2206"/>
    <w:rsid w:val="008C22D3"/>
    <w:rsid w:val="008C2BB1"/>
    <w:rsid w:val="008C2C21"/>
    <w:rsid w:val="008C2E82"/>
    <w:rsid w:val="008C2F64"/>
    <w:rsid w:val="008C37FF"/>
    <w:rsid w:val="008C3867"/>
    <w:rsid w:val="008C38E6"/>
    <w:rsid w:val="008C3F53"/>
    <w:rsid w:val="008C4416"/>
    <w:rsid w:val="008C47EF"/>
    <w:rsid w:val="008C4C88"/>
    <w:rsid w:val="008C4EF6"/>
    <w:rsid w:val="008C5198"/>
    <w:rsid w:val="008C5E31"/>
    <w:rsid w:val="008C5E41"/>
    <w:rsid w:val="008C5E7F"/>
    <w:rsid w:val="008C625C"/>
    <w:rsid w:val="008C64BA"/>
    <w:rsid w:val="008C64F3"/>
    <w:rsid w:val="008C6774"/>
    <w:rsid w:val="008C68ED"/>
    <w:rsid w:val="008C693E"/>
    <w:rsid w:val="008C6985"/>
    <w:rsid w:val="008C6B68"/>
    <w:rsid w:val="008C707B"/>
    <w:rsid w:val="008C70CB"/>
    <w:rsid w:val="008C7236"/>
    <w:rsid w:val="008C75FA"/>
    <w:rsid w:val="008C767A"/>
    <w:rsid w:val="008C775A"/>
    <w:rsid w:val="008C7AE6"/>
    <w:rsid w:val="008C7AFD"/>
    <w:rsid w:val="008C7B56"/>
    <w:rsid w:val="008D01A1"/>
    <w:rsid w:val="008D118C"/>
    <w:rsid w:val="008D157D"/>
    <w:rsid w:val="008D15D2"/>
    <w:rsid w:val="008D1E3F"/>
    <w:rsid w:val="008D1FB2"/>
    <w:rsid w:val="008D223C"/>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7D2"/>
    <w:rsid w:val="008D592F"/>
    <w:rsid w:val="008D59D3"/>
    <w:rsid w:val="008D5A4D"/>
    <w:rsid w:val="008D5C5C"/>
    <w:rsid w:val="008D6D34"/>
    <w:rsid w:val="008D6E38"/>
    <w:rsid w:val="008D7177"/>
    <w:rsid w:val="008D746C"/>
    <w:rsid w:val="008D76BE"/>
    <w:rsid w:val="008D76F6"/>
    <w:rsid w:val="008D77B4"/>
    <w:rsid w:val="008E080F"/>
    <w:rsid w:val="008E08B6"/>
    <w:rsid w:val="008E15A1"/>
    <w:rsid w:val="008E1893"/>
    <w:rsid w:val="008E1A22"/>
    <w:rsid w:val="008E1B06"/>
    <w:rsid w:val="008E1B7C"/>
    <w:rsid w:val="008E245A"/>
    <w:rsid w:val="008E295F"/>
    <w:rsid w:val="008E2BEE"/>
    <w:rsid w:val="008E3018"/>
    <w:rsid w:val="008E3284"/>
    <w:rsid w:val="008E3339"/>
    <w:rsid w:val="008E36AA"/>
    <w:rsid w:val="008E37E7"/>
    <w:rsid w:val="008E41A7"/>
    <w:rsid w:val="008E4530"/>
    <w:rsid w:val="008E46AF"/>
    <w:rsid w:val="008E4AC6"/>
    <w:rsid w:val="008E4B2B"/>
    <w:rsid w:val="008E527D"/>
    <w:rsid w:val="008E5453"/>
    <w:rsid w:val="008E577B"/>
    <w:rsid w:val="008E57D1"/>
    <w:rsid w:val="008E58D2"/>
    <w:rsid w:val="008E5A1A"/>
    <w:rsid w:val="008E5C18"/>
    <w:rsid w:val="008E5E0B"/>
    <w:rsid w:val="008E607B"/>
    <w:rsid w:val="008E6356"/>
    <w:rsid w:val="008E6450"/>
    <w:rsid w:val="008E65FC"/>
    <w:rsid w:val="008E6665"/>
    <w:rsid w:val="008E6C02"/>
    <w:rsid w:val="008E6D95"/>
    <w:rsid w:val="008E6DFE"/>
    <w:rsid w:val="008E7012"/>
    <w:rsid w:val="008E7224"/>
    <w:rsid w:val="008E7A27"/>
    <w:rsid w:val="008E7C37"/>
    <w:rsid w:val="008E7EDF"/>
    <w:rsid w:val="008E7FAA"/>
    <w:rsid w:val="008F004A"/>
    <w:rsid w:val="008F0202"/>
    <w:rsid w:val="008F04CC"/>
    <w:rsid w:val="008F082E"/>
    <w:rsid w:val="008F1282"/>
    <w:rsid w:val="008F18F9"/>
    <w:rsid w:val="008F28C6"/>
    <w:rsid w:val="008F2BC9"/>
    <w:rsid w:val="008F2C2C"/>
    <w:rsid w:val="008F2EF0"/>
    <w:rsid w:val="008F2FC8"/>
    <w:rsid w:val="008F3012"/>
    <w:rsid w:val="008F394A"/>
    <w:rsid w:val="008F3D55"/>
    <w:rsid w:val="008F3F97"/>
    <w:rsid w:val="008F42E8"/>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774"/>
    <w:rsid w:val="008F7AF6"/>
    <w:rsid w:val="008F7F7A"/>
    <w:rsid w:val="008F7FF7"/>
    <w:rsid w:val="00900253"/>
    <w:rsid w:val="00900538"/>
    <w:rsid w:val="00900584"/>
    <w:rsid w:val="009005CB"/>
    <w:rsid w:val="0090083A"/>
    <w:rsid w:val="0090095A"/>
    <w:rsid w:val="00900AA8"/>
    <w:rsid w:val="00900ACE"/>
    <w:rsid w:val="009010BA"/>
    <w:rsid w:val="00901191"/>
    <w:rsid w:val="0090124F"/>
    <w:rsid w:val="009012C9"/>
    <w:rsid w:val="009014D8"/>
    <w:rsid w:val="00901596"/>
    <w:rsid w:val="009017F2"/>
    <w:rsid w:val="00901E56"/>
    <w:rsid w:val="00901EAA"/>
    <w:rsid w:val="0090252C"/>
    <w:rsid w:val="0090262D"/>
    <w:rsid w:val="00902A09"/>
    <w:rsid w:val="00902B49"/>
    <w:rsid w:val="00902C1F"/>
    <w:rsid w:val="0090313A"/>
    <w:rsid w:val="00903511"/>
    <w:rsid w:val="00903AF1"/>
    <w:rsid w:val="0090408F"/>
    <w:rsid w:val="0090416A"/>
    <w:rsid w:val="00904D96"/>
    <w:rsid w:val="009057EA"/>
    <w:rsid w:val="009058F7"/>
    <w:rsid w:val="00905B71"/>
    <w:rsid w:val="00905CA4"/>
    <w:rsid w:val="00905DEB"/>
    <w:rsid w:val="0090601F"/>
    <w:rsid w:val="009060A4"/>
    <w:rsid w:val="009063B9"/>
    <w:rsid w:val="00906474"/>
    <w:rsid w:val="00906596"/>
    <w:rsid w:val="00906B1B"/>
    <w:rsid w:val="00906B9A"/>
    <w:rsid w:val="00906E25"/>
    <w:rsid w:val="009072AA"/>
    <w:rsid w:val="0090755B"/>
    <w:rsid w:val="00907DE4"/>
    <w:rsid w:val="0091010A"/>
    <w:rsid w:val="0091019B"/>
    <w:rsid w:val="009103DC"/>
    <w:rsid w:val="009103F3"/>
    <w:rsid w:val="009104E4"/>
    <w:rsid w:val="0091051D"/>
    <w:rsid w:val="00910676"/>
    <w:rsid w:val="009107DE"/>
    <w:rsid w:val="00910A67"/>
    <w:rsid w:val="00910B83"/>
    <w:rsid w:val="00910E5A"/>
    <w:rsid w:val="00910F9F"/>
    <w:rsid w:val="00910FAC"/>
    <w:rsid w:val="00911C5A"/>
    <w:rsid w:val="00911CF0"/>
    <w:rsid w:val="00911E17"/>
    <w:rsid w:val="00911F55"/>
    <w:rsid w:val="0091226C"/>
    <w:rsid w:val="0091246B"/>
    <w:rsid w:val="0091269F"/>
    <w:rsid w:val="009128A2"/>
    <w:rsid w:val="00912BC0"/>
    <w:rsid w:val="00912F98"/>
    <w:rsid w:val="00913156"/>
    <w:rsid w:val="009138BD"/>
    <w:rsid w:val="009138CE"/>
    <w:rsid w:val="009138DA"/>
    <w:rsid w:val="00913B84"/>
    <w:rsid w:val="00914025"/>
    <w:rsid w:val="00914179"/>
    <w:rsid w:val="00914401"/>
    <w:rsid w:val="0091472F"/>
    <w:rsid w:val="00914CF7"/>
    <w:rsid w:val="00914D4F"/>
    <w:rsid w:val="00914E39"/>
    <w:rsid w:val="00914E50"/>
    <w:rsid w:val="0091518B"/>
    <w:rsid w:val="009151F5"/>
    <w:rsid w:val="009152F6"/>
    <w:rsid w:val="00915319"/>
    <w:rsid w:val="00915343"/>
    <w:rsid w:val="00915387"/>
    <w:rsid w:val="009154EF"/>
    <w:rsid w:val="00915550"/>
    <w:rsid w:val="009159E2"/>
    <w:rsid w:val="00915D29"/>
    <w:rsid w:val="00915D5E"/>
    <w:rsid w:val="009160D2"/>
    <w:rsid w:val="00916232"/>
    <w:rsid w:val="009163C9"/>
    <w:rsid w:val="00916AB4"/>
    <w:rsid w:val="00916BEB"/>
    <w:rsid w:val="009175B6"/>
    <w:rsid w:val="00917726"/>
    <w:rsid w:val="009177B7"/>
    <w:rsid w:val="00917A46"/>
    <w:rsid w:val="00917F4B"/>
    <w:rsid w:val="009200F2"/>
    <w:rsid w:val="009202AE"/>
    <w:rsid w:val="00920D86"/>
    <w:rsid w:val="00920F68"/>
    <w:rsid w:val="00921166"/>
    <w:rsid w:val="00921315"/>
    <w:rsid w:val="0092137A"/>
    <w:rsid w:val="00921463"/>
    <w:rsid w:val="0092151D"/>
    <w:rsid w:val="00921B9B"/>
    <w:rsid w:val="009220D7"/>
    <w:rsid w:val="009220F6"/>
    <w:rsid w:val="009233A8"/>
    <w:rsid w:val="009233DB"/>
    <w:rsid w:val="00923AB2"/>
    <w:rsid w:val="00923BE9"/>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697"/>
    <w:rsid w:val="00930863"/>
    <w:rsid w:val="00930988"/>
    <w:rsid w:val="00930AA6"/>
    <w:rsid w:val="00930DF8"/>
    <w:rsid w:val="009313DD"/>
    <w:rsid w:val="00931486"/>
    <w:rsid w:val="00931604"/>
    <w:rsid w:val="00931867"/>
    <w:rsid w:val="00931FC9"/>
    <w:rsid w:val="00932117"/>
    <w:rsid w:val="00932366"/>
    <w:rsid w:val="00932526"/>
    <w:rsid w:val="00932A96"/>
    <w:rsid w:val="00932EFF"/>
    <w:rsid w:val="00932F7C"/>
    <w:rsid w:val="00933A4B"/>
    <w:rsid w:val="0093414F"/>
    <w:rsid w:val="009341FF"/>
    <w:rsid w:val="009347FE"/>
    <w:rsid w:val="009348A0"/>
    <w:rsid w:val="00934C8A"/>
    <w:rsid w:val="00934DFA"/>
    <w:rsid w:val="009353FA"/>
    <w:rsid w:val="00935633"/>
    <w:rsid w:val="00935691"/>
    <w:rsid w:val="00935A9E"/>
    <w:rsid w:val="00935C17"/>
    <w:rsid w:val="00935DF4"/>
    <w:rsid w:val="00935FA7"/>
    <w:rsid w:val="00935FD9"/>
    <w:rsid w:val="00936513"/>
    <w:rsid w:val="00936C62"/>
    <w:rsid w:val="009371E7"/>
    <w:rsid w:val="00937636"/>
    <w:rsid w:val="0093766A"/>
    <w:rsid w:val="0093784C"/>
    <w:rsid w:val="00937954"/>
    <w:rsid w:val="00937983"/>
    <w:rsid w:val="00937B5D"/>
    <w:rsid w:val="00937C31"/>
    <w:rsid w:val="00937E22"/>
    <w:rsid w:val="009401CA"/>
    <w:rsid w:val="00940BA9"/>
    <w:rsid w:val="00940CE0"/>
    <w:rsid w:val="00940E07"/>
    <w:rsid w:val="00940E25"/>
    <w:rsid w:val="00940F0C"/>
    <w:rsid w:val="0094123E"/>
    <w:rsid w:val="0094138A"/>
    <w:rsid w:val="009413B8"/>
    <w:rsid w:val="0094187A"/>
    <w:rsid w:val="00941A8D"/>
    <w:rsid w:val="00941B31"/>
    <w:rsid w:val="00942145"/>
    <w:rsid w:val="00942174"/>
    <w:rsid w:val="00942354"/>
    <w:rsid w:val="00942430"/>
    <w:rsid w:val="0094265F"/>
    <w:rsid w:val="00942701"/>
    <w:rsid w:val="009437BB"/>
    <w:rsid w:val="00943917"/>
    <w:rsid w:val="009441C5"/>
    <w:rsid w:val="009443DF"/>
    <w:rsid w:val="00944490"/>
    <w:rsid w:val="00944BEB"/>
    <w:rsid w:val="00944EF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47FAF"/>
    <w:rsid w:val="0095031E"/>
    <w:rsid w:val="009506FF"/>
    <w:rsid w:val="00950FCF"/>
    <w:rsid w:val="009515E4"/>
    <w:rsid w:val="0095199D"/>
    <w:rsid w:val="009519D0"/>
    <w:rsid w:val="00952046"/>
    <w:rsid w:val="00952723"/>
    <w:rsid w:val="0095297A"/>
    <w:rsid w:val="00952998"/>
    <w:rsid w:val="00952BB4"/>
    <w:rsid w:val="0095310E"/>
    <w:rsid w:val="0095345A"/>
    <w:rsid w:val="009534F0"/>
    <w:rsid w:val="00953696"/>
    <w:rsid w:val="0095424C"/>
    <w:rsid w:val="00954297"/>
    <w:rsid w:val="009542ED"/>
    <w:rsid w:val="0095447A"/>
    <w:rsid w:val="00954B15"/>
    <w:rsid w:val="00955684"/>
    <w:rsid w:val="009559BA"/>
    <w:rsid w:val="00955B03"/>
    <w:rsid w:val="00955CFE"/>
    <w:rsid w:val="009568E1"/>
    <w:rsid w:val="009569CB"/>
    <w:rsid w:val="00956B98"/>
    <w:rsid w:val="00956BA9"/>
    <w:rsid w:val="00956C5B"/>
    <w:rsid w:val="00956C84"/>
    <w:rsid w:val="00956CC5"/>
    <w:rsid w:val="009570EC"/>
    <w:rsid w:val="009575D3"/>
    <w:rsid w:val="00957666"/>
    <w:rsid w:val="00957686"/>
    <w:rsid w:val="009576CB"/>
    <w:rsid w:val="00957B99"/>
    <w:rsid w:val="00957F5D"/>
    <w:rsid w:val="00957F68"/>
    <w:rsid w:val="00961166"/>
    <w:rsid w:val="009615B9"/>
    <w:rsid w:val="00961808"/>
    <w:rsid w:val="009619AC"/>
    <w:rsid w:val="00961F53"/>
    <w:rsid w:val="00962017"/>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4E42"/>
    <w:rsid w:val="009658BC"/>
    <w:rsid w:val="00965B48"/>
    <w:rsid w:val="0096606C"/>
    <w:rsid w:val="0096627C"/>
    <w:rsid w:val="00966893"/>
    <w:rsid w:val="00966F24"/>
    <w:rsid w:val="009677CC"/>
    <w:rsid w:val="00967B32"/>
    <w:rsid w:val="00967F64"/>
    <w:rsid w:val="00967FB9"/>
    <w:rsid w:val="009701E3"/>
    <w:rsid w:val="00970931"/>
    <w:rsid w:val="00970A11"/>
    <w:rsid w:val="00970E9D"/>
    <w:rsid w:val="00971009"/>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74D"/>
    <w:rsid w:val="00973BA2"/>
    <w:rsid w:val="009741E5"/>
    <w:rsid w:val="009743C0"/>
    <w:rsid w:val="00974B33"/>
    <w:rsid w:val="00974B57"/>
    <w:rsid w:val="00974B7A"/>
    <w:rsid w:val="0097508F"/>
    <w:rsid w:val="00975537"/>
    <w:rsid w:val="009757E3"/>
    <w:rsid w:val="00975BD6"/>
    <w:rsid w:val="00975D74"/>
    <w:rsid w:val="00976F72"/>
    <w:rsid w:val="00976F94"/>
    <w:rsid w:val="009771CC"/>
    <w:rsid w:val="00977E9D"/>
    <w:rsid w:val="009802A0"/>
    <w:rsid w:val="009803C0"/>
    <w:rsid w:val="00980811"/>
    <w:rsid w:val="009808A6"/>
    <w:rsid w:val="00981199"/>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448"/>
    <w:rsid w:val="00985476"/>
    <w:rsid w:val="009857B5"/>
    <w:rsid w:val="009860F5"/>
    <w:rsid w:val="0098649A"/>
    <w:rsid w:val="00986781"/>
    <w:rsid w:val="00986824"/>
    <w:rsid w:val="009869C1"/>
    <w:rsid w:val="00986E95"/>
    <w:rsid w:val="009877AA"/>
    <w:rsid w:val="009879CB"/>
    <w:rsid w:val="009879E8"/>
    <w:rsid w:val="00987C76"/>
    <w:rsid w:val="00987DCD"/>
    <w:rsid w:val="00990315"/>
    <w:rsid w:val="0099035E"/>
    <w:rsid w:val="0099089B"/>
    <w:rsid w:val="00990984"/>
    <w:rsid w:val="00990C82"/>
    <w:rsid w:val="00991624"/>
    <w:rsid w:val="00991B74"/>
    <w:rsid w:val="00991BE3"/>
    <w:rsid w:val="00991CCD"/>
    <w:rsid w:val="00991DC0"/>
    <w:rsid w:val="00992530"/>
    <w:rsid w:val="0099289C"/>
    <w:rsid w:val="00992BE9"/>
    <w:rsid w:val="00993B2F"/>
    <w:rsid w:val="0099413B"/>
    <w:rsid w:val="009945F6"/>
    <w:rsid w:val="009948EF"/>
    <w:rsid w:val="00994DC8"/>
    <w:rsid w:val="0099515F"/>
    <w:rsid w:val="00995AD2"/>
    <w:rsid w:val="00995C09"/>
    <w:rsid w:val="00995D3E"/>
    <w:rsid w:val="00996063"/>
    <w:rsid w:val="00996113"/>
    <w:rsid w:val="00996767"/>
    <w:rsid w:val="009969E9"/>
    <w:rsid w:val="00996A4D"/>
    <w:rsid w:val="00996A60"/>
    <w:rsid w:val="00996D25"/>
    <w:rsid w:val="00996DC3"/>
    <w:rsid w:val="00997019"/>
    <w:rsid w:val="00997028"/>
    <w:rsid w:val="00997047"/>
    <w:rsid w:val="00997360"/>
    <w:rsid w:val="009975D5"/>
    <w:rsid w:val="00997FAC"/>
    <w:rsid w:val="009A000D"/>
    <w:rsid w:val="009A03CE"/>
    <w:rsid w:val="009A03D0"/>
    <w:rsid w:val="009A090C"/>
    <w:rsid w:val="009A0AA9"/>
    <w:rsid w:val="009A0EA0"/>
    <w:rsid w:val="009A0FCB"/>
    <w:rsid w:val="009A10DB"/>
    <w:rsid w:val="009A19C5"/>
    <w:rsid w:val="009A1C24"/>
    <w:rsid w:val="009A1D67"/>
    <w:rsid w:val="009A2B06"/>
    <w:rsid w:val="009A2BA9"/>
    <w:rsid w:val="009A2C2F"/>
    <w:rsid w:val="009A327E"/>
    <w:rsid w:val="009A3459"/>
    <w:rsid w:val="009A3768"/>
    <w:rsid w:val="009A38C6"/>
    <w:rsid w:val="009A3937"/>
    <w:rsid w:val="009A3D2E"/>
    <w:rsid w:val="009A3D6F"/>
    <w:rsid w:val="009A4051"/>
    <w:rsid w:val="009A40F4"/>
    <w:rsid w:val="009A4775"/>
    <w:rsid w:val="009A4DE0"/>
    <w:rsid w:val="009A4FD3"/>
    <w:rsid w:val="009A561D"/>
    <w:rsid w:val="009A565A"/>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1C6D"/>
    <w:rsid w:val="009B20E6"/>
    <w:rsid w:val="009B2180"/>
    <w:rsid w:val="009B22BA"/>
    <w:rsid w:val="009B26C0"/>
    <w:rsid w:val="009B2727"/>
    <w:rsid w:val="009B290C"/>
    <w:rsid w:val="009B2AFD"/>
    <w:rsid w:val="009B2B49"/>
    <w:rsid w:val="009B2DAE"/>
    <w:rsid w:val="009B2DCB"/>
    <w:rsid w:val="009B3562"/>
    <w:rsid w:val="009B36E6"/>
    <w:rsid w:val="009B3D2F"/>
    <w:rsid w:val="009B4158"/>
    <w:rsid w:val="009B4446"/>
    <w:rsid w:val="009B45CC"/>
    <w:rsid w:val="009B4812"/>
    <w:rsid w:val="009B482E"/>
    <w:rsid w:val="009B4884"/>
    <w:rsid w:val="009B4971"/>
    <w:rsid w:val="009B498B"/>
    <w:rsid w:val="009B4B9F"/>
    <w:rsid w:val="009B4F42"/>
    <w:rsid w:val="009B5028"/>
    <w:rsid w:val="009B5031"/>
    <w:rsid w:val="009B51F6"/>
    <w:rsid w:val="009B5237"/>
    <w:rsid w:val="009B533B"/>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210"/>
    <w:rsid w:val="009C368C"/>
    <w:rsid w:val="009C3718"/>
    <w:rsid w:val="009C3B8E"/>
    <w:rsid w:val="009C3F8E"/>
    <w:rsid w:val="009C4241"/>
    <w:rsid w:val="009C42B0"/>
    <w:rsid w:val="009C534F"/>
    <w:rsid w:val="009C5995"/>
    <w:rsid w:val="009C5F2C"/>
    <w:rsid w:val="009C6081"/>
    <w:rsid w:val="009C6235"/>
    <w:rsid w:val="009C62C7"/>
    <w:rsid w:val="009C6325"/>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3E"/>
    <w:rsid w:val="009D26D6"/>
    <w:rsid w:val="009D2900"/>
    <w:rsid w:val="009D2B67"/>
    <w:rsid w:val="009D2C18"/>
    <w:rsid w:val="009D3505"/>
    <w:rsid w:val="009D3FC1"/>
    <w:rsid w:val="009D43ED"/>
    <w:rsid w:val="009D4639"/>
    <w:rsid w:val="009D4BA0"/>
    <w:rsid w:val="009D50B6"/>
    <w:rsid w:val="009D5261"/>
    <w:rsid w:val="009D539F"/>
    <w:rsid w:val="009D5621"/>
    <w:rsid w:val="009D5B9F"/>
    <w:rsid w:val="009D6D79"/>
    <w:rsid w:val="009D7559"/>
    <w:rsid w:val="009D7912"/>
    <w:rsid w:val="009D7920"/>
    <w:rsid w:val="009D7D8D"/>
    <w:rsid w:val="009E041D"/>
    <w:rsid w:val="009E06BE"/>
    <w:rsid w:val="009E08B1"/>
    <w:rsid w:val="009E0936"/>
    <w:rsid w:val="009E09AD"/>
    <w:rsid w:val="009E0A41"/>
    <w:rsid w:val="009E0F7A"/>
    <w:rsid w:val="009E110A"/>
    <w:rsid w:val="009E12B2"/>
    <w:rsid w:val="009E13F2"/>
    <w:rsid w:val="009E1ADD"/>
    <w:rsid w:val="009E1B4A"/>
    <w:rsid w:val="009E1BFB"/>
    <w:rsid w:val="009E1D32"/>
    <w:rsid w:val="009E200C"/>
    <w:rsid w:val="009E2467"/>
    <w:rsid w:val="009E2734"/>
    <w:rsid w:val="009E276A"/>
    <w:rsid w:val="009E27D0"/>
    <w:rsid w:val="009E29CA"/>
    <w:rsid w:val="009E2BAC"/>
    <w:rsid w:val="009E2F40"/>
    <w:rsid w:val="009E31DA"/>
    <w:rsid w:val="009E35D6"/>
    <w:rsid w:val="009E38FD"/>
    <w:rsid w:val="009E4038"/>
    <w:rsid w:val="009E45DD"/>
    <w:rsid w:val="009E46CB"/>
    <w:rsid w:val="009E48C3"/>
    <w:rsid w:val="009E495F"/>
    <w:rsid w:val="009E4BA1"/>
    <w:rsid w:val="009E50AE"/>
    <w:rsid w:val="009E53D8"/>
    <w:rsid w:val="009E5418"/>
    <w:rsid w:val="009E5691"/>
    <w:rsid w:val="009E57E8"/>
    <w:rsid w:val="009E5A07"/>
    <w:rsid w:val="009E5B0E"/>
    <w:rsid w:val="009E6165"/>
    <w:rsid w:val="009E6351"/>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DCE"/>
    <w:rsid w:val="009F3F5D"/>
    <w:rsid w:val="009F445C"/>
    <w:rsid w:val="009F45F5"/>
    <w:rsid w:val="009F475A"/>
    <w:rsid w:val="009F481F"/>
    <w:rsid w:val="009F4A3A"/>
    <w:rsid w:val="009F4A96"/>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9F7FA9"/>
    <w:rsid w:val="00A000F5"/>
    <w:rsid w:val="00A00188"/>
    <w:rsid w:val="00A0022C"/>
    <w:rsid w:val="00A00474"/>
    <w:rsid w:val="00A004CF"/>
    <w:rsid w:val="00A005B5"/>
    <w:rsid w:val="00A005F1"/>
    <w:rsid w:val="00A0072B"/>
    <w:rsid w:val="00A009E8"/>
    <w:rsid w:val="00A00B69"/>
    <w:rsid w:val="00A00B8D"/>
    <w:rsid w:val="00A00C6A"/>
    <w:rsid w:val="00A00CBF"/>
    <w:rsid w:val="00A00E07"/>
    <w:rsid w:val="00A00E5B"/>
    <w:rsid w:val="00A00EC9"/>
    <w:rsid w:val="00A01142"/>
    <w:rsid w:val="00A01157"/>
    <w:rsid w:val="00A0120C"/>
    <w:rsid w:val="00A018C6"/>
    <w:rsid w:val="00A018F1"/>
    <w:rsid w:val="00A021FF"/>
    <w:rsid w:val="00A022F2"/>
    <w:rsid w:val="00A023AE"/>
    <w:rsid w:val="00A024C9"/>
    <w:rsid w:val="00A025F4"/>
    <w:rsid w:val="00A0263D"/>
    <w:rsid w:val="00A02791"/>
    <w:rsid w:val="00A029BE"/>
    <w:rsid w:val="00A02A05"/>
    <w:rsid w:val="00A02BCE"/>
    <w:rsid w:val="00A02DC8"/>
    <w:rsid w:val="00A02FEC"/>
    <w:rsid w:val="00A03090"/>
    <w:rsid w:val="00A030E3"/>
    <w:rsid w:val="00A032B7"/>
    <w:rsid w:val="00A03432"/>
    <w:rsid w:val="00A0384C"/>
    <w:rsid w:val="00A039AE"/>
    <w:rsid w:val="00A03A37"/>
    <w:rsid w:val="00A041C8"/>
    <w:rsid w:val="00A04890"/>
    <w:rsid w:val="00A049EB"/>
    <w:rsid w:val="00A04CCD"/>
    <w:rsid w:val="00A04D20"/>
    <w:rsid w:val="00A04F95"/>
    <w:rsid w:val="00A052AA"/>
    <w:rsid w:val="00A052EA"/>
    <w:rsid w:val="00A0553B"/>
    <w:rsid w:val="00A061E9"/>
    <w:rsid w:val="00A065E2"/>
    <w:rsid w:val="00A06743"/>
    <w:rsid w:val="00A06B2A"/>
    <w:rsid w:val="00A07244"/>
    <w:rsid w:val="00A07336"/>
    <w:rsid w:val="00A073FA"/>
    <w:rsid w:val="00A074CF"/>
    <w:rsid w:val="00A07778"/>
    <w:rsid w:val="00A07AE6"/>
    <w:rsid w:val="00A07B59"/>
    <w:rsid w:val="00A07FF8"/>
    <w:rsid w:val="00A101B8"/>
    <w:rsid w:val="00A10499"/>
    <w:rsid w:val="00A105A1"/>
    <w:rsid w:val="00A11305"/>
    <w:rsid w:val="00A11548"/>
    <w:rsid w:val="00A11819"/>
    <w:rsid w:val="00A1181A"/>
    <w:rsid w:val="00A12024"/>
    <w:rsid w:val="00A12253"/>
    <w:rsid w:val="00A122D3"/>
    <w:rsid w:val="00A12316"/>
    <w:rsid w:val="00A12795"/>
    <w:rsid w:val="00A12BEF"/>
    <w:rsid w:val="00A12C16"/>
    <w:rsid w:val="00A12E5C"/>
    <w:rsid w:val="00A13346"/>
    <w:rsid w:val="00A135E2"/>
    <w:rsid w:val="00A13A37"/>
    <w:rsid w:val="00A13D22"/>
    <w:rsid w:val="00A13F78"/>
    <w:rsid w:val="00A14230"/>
    <w:rsid w:val="00A1435A"/>
    <w:rsid w:val="00A144C2"/>
    <w:rsid w:val="00A14740"/>
    <w:rsid w:val="00A14A86"/>
    <w:rsid w:val="00A14C6C"/>
    <w:rsid w:val="00A150F3"/>
    <w:rsid w:val="00A15100"/>
    <w:rsid w:val="00A151E9"/>
    <w:rsid w:val="00A15579"/>
    <w:rsid w:val="00A15594"/>
    <w:rsid w:val="00A15795"/>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714"/>
    <w:rsid w:val="00A2075F"/>
    <w:rsid w:val="00A20DB4"/>
    <w:rsid w:val="00A20E95"/>
    <w:rsid w:val="00A20FDA"/>
    <w:rsid w:val="00A213E1"/>
    <w:rsid w:val="00A21490"/>
    <w:rsid w:val="00A2180B"/>
    <w:rsid w:val="00A21905"/>
    <w:rsid w:val="00A21A66"/>
    <w:rsid w:val="00A21B62"/>
    <w:rsid w:val="00A21E09"/>
    <w:rsid w:val="00A2211E"/>
    <w:rsid w:val="00A22AD6"/>
    <w:rsid w:val="00A22D24"/>
    <w:rsid w:val="00A2308F"/>
    <w:rsid w:val="00A230E6"/>
    <w:rsid w:val="00A23128"/>
    <w:rsid w:val="00A23185"/>
    <w:rsid w:val="00A2327B"/>
    <w:rsid w:val="00A23634"/>
    <w:rsid w:val="00A238AF"/>
    <w:rsid w:val="00A24017"/>
    <w:rsid w:val="00A24093"/>
    <w:rsid w:val="00A242BA"/>
    <w:rsid w:val="00A244CA"/>
    <w:rsid w:val="00A24525"/>
    <w:rsid w:val="00A245A9"/>
    <w:rsid w:val="00A24667"/>
    <w:rsid w:val="00A2479C"/>
    <w:rsid w:val="00A24B12"/>
    <w:rsid w:val="00A24CE3"/>
    <w:rsid w:val="00A25277"/>
    <w:rsid w:val="00A252A8"/>
    <w:rsid w:val="00A253A5"/>
    <w:rsid w:val="00A259B4"/>
    <w:rsid w:val="00A25D5A"/>
    <w:rsid w:val="00A25FB2"/>
    <w:rsid w:val="00A260C7"/>
    <w:rsid w:val="00A2630F"/>
    <w:rsid w:val="00A265CE"/>
    <w:rsid w:val="00A26F96"/>
    <w:rsid w:val="00A27887"/>
    <w:rsid w:val="00A279AF"/>
    <w:rsid w:val="00A27ABC"/>
    <w:rsid w:val="00A27ACD"/>
    <w:rsid w:val="00A27B65"/>
    <w:rsid w:val="00A27DBE"/>
    <w:rsid w:val="00A30334"/>
    <w:rsid w:val="00A30483"/>
    <w:rsid w:val="00A3096F"/>
    <w:rsid w:val="00A30AE7"/>
    <w:rsid w:val="00A30BA2"/>
    <w:rsid w:val="00A30E6B"/>
    <w:rsid w:val="00A316D6"/>
    <w:rsid w:val="00A3188B"/>
    <w:rsid w:val="00A319A7"/>
    <w:rsid w:val="00A31F9C"/>
    <w:rsid w:val="00A320C3"/>
    <w:rsid w:val="00A3252C"/>
    <w:rsid w:val="00A32578"/>
    <w:rsid w:val="00A32653"/>
    <w:rsid w:val="00A32689"/>
    <w:rsid w:val="00A32A9B"/>
    <w:rsid w:val="00A32B04"/>
    <w:rsid w:val="00A32BEB"/>
    <w:rsid w:val="00A33141"/>
    <w:rsid w:val="00A33147"/>
    <w:rsid w:val="00A332D2"/>
    <w:rsid w:val="00A33402"/>
    <w:rsid w:val="00A33543"/>
    <w:rsid w:val="00A33654"/>
    <w:rsid w:val="00A33EBA"/>
    <w:rsid w:val="00A3413F"/>
    <w:rsid w:val="00A3453B"/>
    <w:rsid w:val="00A34824"/>
    <w:rsid w:val="00A35137"/>
    <w:rsid w:val="00A3541E"/>
    <w:rsid w:val="00A35512"/>
    <w:rsid w:val="00A355E6"/>
    <w:rsid w:val="00A357C1"/>
    <w:rsid w:val="00A359ED"/>
    <w:rsid w:val="00A35ACB"/>
    <w:rsid w:val="00A35DB4"/>
    <w:rsid w:val="00A36124"/>
    <w:rsid w:val="00A3625A"/>
    <w:rsid w:val="00A363A4"/>
    <w:rsid w:val="00A36ABD"/>
    <w:rsid w:val="00A375F9"/>
    <w:rsid w:val="00A37643"/>
    <w:rsid w:val="00A376D9"/>
    <w:rsid w:val="00A37709"/>
    <w:rsid w:val="00A37996"/>
    <w:rsid w:val="00A4071D"/>
    <w:rsid w:val="00A4074F"/>
    <w:rsid w:val="00A407A0"/>
    <w:rsid w:val="00A40B05"/>
    <w:rsid w:val="00A40B59"/>
    <w:rsid w:val="00A412AD"/>
    <w:rsid w:val="00A41781"/>
    <w:rsid w:val="00A419D9"/>
    <w:rsid w:val="00A41B3E"/>
    <w:rsid w:val="00A41C73"/>
    <w:rsid w:val="00A41D5F"/>
    <w:rsid w:val="00A41EB3"/>
    <w:rsid w:val="00A41F5A"/>
    <w:rsid w:val="00A42054"/>
    <w:rsid w:val="00A42204"/>
    <w:rsid w:val="00A42267"/>
    <w:rsid w:val="00A422B0"/>
    <w:rsid w:val="00A42655"/>
    <w:rsid w:val="00A42704"/>
    <w:rsid w:val="00A42D78"/>
    <w:rsid w:val="00A42E82"/>
    <w:rsid w:val="00A42FD8"/>
    <w:rsid w:val="00A43BE0"/>
    <w:rsid w:val="00A44519"/>
    <w:rsid w:val="00A4474A"/>
    <w:rsid w:val="00A449B1"/>
    <w:rsid w:val="00A449FD"/>
    <w:rsid w:val="00A45081"/>
    <w:rsid w:val="00A4515A"/>
    <w:rsid w:val="00A45660"/>
    <w:rsid w:val="00A45782"/>
    <w:rsid w:val="00A45948"/>
    <w:rsid w:val="00A45A0D"/>
    <w:rsid w:val="00A45DEB"/>
    <w:rsid w:val="00A45EB2"/>
    <w:rsid w:val="00A465A2"/>
    <w:rsid w:val="00A46696"/>
    <w:rsid w:val="00A46896"/>
    <w:rsid w:val="00A4747A"/>
    <w:rsid w:val="00A4753B"/>
    <w:rsid w:val="00A475BA"/>
    <w:rsid w:val="00A47E42"/>
    <w:rsid w:val="00A504F7"/>
    <w:rsid w:val="00A506A0"/>
    <w:rsid w:val="00A50C81"/>
    <w:rsid w:val="00A5116B"/>
    <w:rsid w:val="00A51191"/>
    <w:rsid w:val="00A51344"/>
    <w:rsid w:val="00A51352"/>
    <w:rsid w:val="00A5147D"/>
    <w:rsid w:val="00A5149B"/>
    <w:rsid w:val="00A51944"/>
    <w:rsid w:val="00A51AAE"/>
    <w:rsid w:val="00A51E4A"/>
    <w:rsid w:val="00A523B3"/>
    <w:rsid w:val="00A525E8"/>
    <w:rsid w:val="00A526B1"/>
    <w:rsid w:val="00A526F0"/>
    <w:rsid w:val="00A529E2"/>
    <w:rsid w:val="00A52A10"/>
    <w:rsid w:val="00A52D7E"/>
    <w:rsid w:val="00A53006"/>
    <w:rsid w:val="00A533F1"/>
    <w:rsid w:val="00A53548"/>
    <w:rsid w:val="00A53555"/>
    <w:rsid w:val="00A53794"/>
    <w:rsid w:val="00A53C42"/>
    <w:rsid w:val="00A53E3D"/>
    <w:rsid w:val="00A5431C"/>
    <w:rsid w:val="00A54560"/>
    <w:rsid w:val="00A546A5"/>
    <w:rsid w:val="00A54D9C"/>
    <w:rsid w:val="00A55358"/>
    <w:rsid w:val="00A555A2"/>
    <w:rsid w:val="00A55C66"/>
    <w:rsid w:val="00A55F4F"/>
    <w:rsid w:val="00A55F65"/>
    <w:rsid w:val="00A56120"/>
    <w:rsid w:val="00A56286"/>
    <w:rsid w:val="00A564E5"/>
    <w:rsid w:val="00A56510"/>
    <w:rsid w:val="00A56715"/>
    <w:rsid w:val="00A56CD4"/>
    <w:rsid w:val="00A56CF0"/>
    <w:rsid w:val="00A56D91"/>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81"/>
    <w:rsid w:val="00A667D3"/>
    <w:rsid w:val="00A66879"/>
    <w:rsid w:val="00A67010"/>
    <w:rsid w:val="00A6718F"/>
    <w:rsid w:val="00A6729E"/>
    <w:rsid w:val="00A676A1"/>
    <w:rsid w:val="00A6797B"/>
    <w:rsid w:val="00A67BDF"/>
    <w:rsid w:val="00A70840"/>
    <w:rsid w:val="00A70D3E"/>
    <w:rsid w:val="00A70F90"/>
    <w:rsid w:val="00A7130C"/>
    <w:rsid w:val="00A71480"/>
    <w:rsid w:val="00A714C2"/>
    <w:rsid w:val="00A71A1C"/>
    <w:rsid w:val="00A71D61"/>
    <w:rsid w:val="00A720C3"/>
    <w:rsid w:val="00A720D0"/>
    <w:rsid w:val="00A72647"/>
    <w:rsid w:val="00A72868"/>
    <w:rsid w:val="00A7290D"/>
    <w:rsid w:val="00A72F48"/>
    <w:rsid w:val="00A7328F"/>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A9"/>
    <w:rsid w:val="00A75AE4"/>
    <w:rsid w:val="00A75BCB"/>
    <w:rsid w:val="00A75D04"/>
    <w:rsid w:val="00A75E14"/>
    <w:rsid w:val="00A76378"/>
    <w:rsid w:val="00A765D4"/>
    <w:rsid w:val="00A76B62"/>
    <w:rsid w:val="00A76E17"/>
    <w:rsid w:val="00A772CC"/>
    <w:rsid w:val="00A773CB"/>
    <w:rsid w:val="00A77461"/>
    <w:rsid w:val="00A77960"/>
    <w:rsid w:val="00A77FAF"/>
    <w:rsid w:val="00A80F87"/>
    <w:rsid w:val="00A81167"/>
    <w:rsid w:val="00A81220"/>
    <w:rsid w:val="00A815D1"/>
    <w:rsid w:val="00A8167B"/>
    <w:rsid w:val="00A81A0F"/>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0A"/>
    <w:rsid w:val="00A84F33"/>
    <w:rsid w:val="00A8501F"/>
    <w:rsid w:val="00A85104"/>
    <w:rsid w:val="00A851A6"/>
    <w:rsid w:val="00A85A37"/>
    <w:rsid w:val="00A85BED"/>
    <w:rsid w:val="00A85C4B"/>
    <w:rsid w:val="00A85EDB"/>
    <w:rsid w:val="00A8623C"/>
    <w:rsid w:val="00A86671"/>
    <w:rsid w:val="00A866C3"/>
    <w:rsid w:val="00A86759"/>
    <w:rsid w:val="00A86AE6"/>
    <w:rsid w:val="00A86BA3"/>
    <w:rsid w:val="00A86BF9"/>
    <w:rsid w:val="00A86E46"/>
    <w:rsid w:val="00A86F45"/>
    <w:rsid w:val="00A86F57"/>
    <w:rsid w:val="00A871DF"/>
    <w:rsid w:val="00A87250"/>
    <w:rsid w:val="00A872A8"/>
    <w:rsid w:val="00A873C1"/>
    <w:rsid w:val="00A87763"/>
    <w:rsid w:val="00A87B20"/>
    <w:rsid w:val="00A90032"/>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1C3"/>
    <w:rsid w:val="00A94295"/>
    <w:rsid w:val="00A9468F"/>
    <w:rsid w:val="00A948A7"/>
    <w:rsid w:val="00A948E4"/>
    <w:rsid w:val="00A94D13"/>
    <w:rsid w:val="00A9531A"/>
    <w:rsid w:val="00A95395"/>
    <w:rsid w:val="00A956B2"/>
    <w:rsid w:val="00A95857"/>
    <w:rsid w:val="00A95A4C"/>
    <w:rsid w:val="00A95CE3"/>
    <w:rsid w:val="00A95F00"/>
    <w:rsid w:val="00A96140"/>
    <w:rsid w:val="00A967FD"/>
    <w:rsid w:val="00A968CD"/>
    <w:rsid w:val="00A969F5"/>
    <w:rsid w:val="00A96AE8"/>
    <w:rsid w:val="00A97041"/>
    <w:rsid w:val="00A972F3"/>
    <w:rsid w:val="00A97343"/>
    <w:rsid w:val="00A97462"/>
    <w:rsid w:val="00A975E8"/>
    <w:rsid w:val="00A97703"/>
    <w:rsid w:val="00A978A4"/>
    <w:rsid w:val="00A97FE5"/>
    <w:rsid w:val="00AA013D"/>
    <w:rsid w:val="00AA0369"/>
    <w:rsid w:val="00AA0451"/>
    <w:rsid w:val="00AA06D6"/>
    <w:rsid w:val="00AA0F2A"/>
    <w:rsid w:val="00AA0FA4"/>
    <w:rsid w:val="00AA0FD9"/>
    <w:rsid w:val="00AA10EB"/>
    <w:rsid w:val="00AA1404"/>
    <w:rsid w:val="00AA15C8"/>
    <w:rsid w:val="00AA15DA"/>
    <w:rsid w:val="00AA16FB"/>
    <w:rsid w:val="00AA1712"/>
    <w:rsid w:val="00AA1961"/>
    <w:rsid w:val="00AA1CB0"/>
    <w:rsid w:val="00AA210F"/>
    <w:rsid w:val="00AA21A5"/>
    <w:rsid w:val="00AA253F"/>
    <w:rsid w:val="00AA27BD"/>
    <w:rsid w:val="00AA2A0F"/>
    <w:rsid w:val="00AA2AF8"/>
    <w:rsid w:val="00AA31B8"/>
    <w:rsid w:val="00AA3931"/>
    <w:rsid w:val="00AA3C60"/>
    <w:rsid w:val="00AA5379"/>
    <w:rsid w:val="00AA54A1"/>
    <w:rsid w:val="00AA5828"/>
    <w:rsid w:val="00AA585F"/>
    <w:rsid w:val="00AA5CEC"/>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6"/>
    <w:rsid w:val="00AB177C"/>
    <w:rsid w:val="00AB1904"/>
    <w:rsid w:val="00AB1929"/>
    <w:rsid w:val="00AB1937"/>
    <w:rsid w:val="00AB1984"/>
    <w:rsid w:val="00AB1AD5"/>
    <w:rsid w:val="00AB1BDC"/>
    <w:rsid w:val="00AB228E"/>
    <w:rsid w:val="00AB24B2"/>
    <w:rsid w:val="00AB251B"/>
    <w:rsid w:val="00AB26E7"/>
    <w:rsid w:val="00AB2879"/>
    <w:rsid w:val="00AB2E88"/>
    <w:rsid w:val="00AB38D7"/>
    <w:rsid w:val="00AB3AE2"/>
    <w:rsid w:val="00AB3AFA"/>
    <w:rsid w:val="00AB3B9A"/>
    <w:rsid w:val="00AB3F4B"/>
    <w:rsid w:val="00AB425D"/>
    <w:rsid w:val="00AB4322"/>
    <w:rsid w:val="00AB4BB1"/>
    <w:rsid w:val="00AB5106"/>
    <w:rsid w:val="00AB5480"/>
    <w:rsid w:val="00AB561B"/>
    <w:rsid w:val="00AB584C"/>
    <w:rsid w:val="00AB59B2"/>
    <w:rsid w:val="00AB61C4"/>
    <w:rsid w:val="00AB66A7"/>
    <w:rsid w:val="00AB66BD"/>
    <w:rsid w:val="00AB6716"/>
    <w:rsid w:val="00AB6810"/>
    <w:rsid w:val="00AB68A7"/>
    <w:rsid w:val="00AB6901"/>
    <w:rsid w:val="00AB6A08"/>
    <w:rsid w:val="00AB6FAF"/>
    <w:rsid w:val="00AC0601"/>
    <w:rsid w:val="00AC0CFA"/>
    <w:rsid w:val="00AC1173"/>
    <w:rsid w:val="00AC1AF4"/>
    <w:rsid w:val="00AC1C5A"/>
    <w:rsid w:val="00AC1D08"/>
    <w:rsid w:val="00AC1D31"/>
    <w:rsid w:val="00AC1DE4"/>
    <w:rsid w:val="00AC28D0"/>
    <w:rsid w:val="00AC2946"/>
    <w:rsid w:val="00AC2ADD"/>
    <w:rsid w:val="00AC2CF8"/>
    <w:rsid w:val="00AC30BE"/>
    <w:rsid w:val="00AC3203"/>
    <w:rsid w:val="00AC35BD"/>
    <w:rsid w:val="00AC3611"/>
    <w:rsid w:val="00AC39FF"/>
    <w:rsid w:val="00AC3F7F"/>
    <w:rsid w:val="00AC40F2"/>
    <w:rsid w:val="00AC40F9"/>
    <w:rsid w:val="00AC4B2B"/>
    <w:rsid w:val="00AC5409"/>
    <w:rsid w:val="00AC54CF"/>
    <w:rsid w:val="00AC5FC3"/>
    <w:rsid w:val="00AC6120"/>
    <w:rsid w:val="00AC62CF"/>
    <w:rsid w:val="00AC6951"/>
    <w:rsid w:val="00AC7510"/>
    <w:rsid w:val="00AC757B"/>
    <w:rsid w:val="00AC7712"/>
    <w:rsid w:val="00AD00DA"/>
    <w:rsid w:val="00AD05C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4E3D"/>
    <w:rsid w:val="00AD539B"/>
    <w:rsid w:val="00AD53EC"/>
    <w:rsid w:val="00AD54FF"/>
    <w:rsid w:val="00AD5AA7"/>
    <w:rsid w:val="00AD5F0C"/>
    <w:rsid w:val="00AD6031"/>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DA2"/>
    <w:rsid w:val="00AE0EA3"/>
    <w:rsid w:val="00AE10D7"/>
    <w:rsid w:val="00AE1141"/>
    <w:rsid w:val="00AE11E5"/>
    <w:rsid w:val="00AE14AD"/>
    <w:rsid w:val="00AE16A7"/>
    <w:rsid w:val="00AE1A95"/>
    <w:rsid w:val="00AE1F5F"/>
    <w:rsid w:val="00AE2096"/>
    <w:rsid w:val="00AE216C"/>
    <w:rsid w:val="00AE2524"/>
    <w:rsid w:val="00AE2587"/>
    <w:rsid w:val="00AE2668"/>
    <w:rsid w:val="00AE2669"/>
    <w:rsid w:val="00AE2782"/>
    <w:rsid w:val="00AE294A"/>
    <w:rsid w:val="00AE29C6"/>
    <w:rsid w:val="00AE2DE9"/>
    <w:rsid w:val="00AE302F"/>
    <w:rsid w:val="00AE30F7"/>
    <w:rsid w:val="00AE31F4"/>
    <w:rsid w:val="00AE3397"/>
    <w:rsid w:val="00AE345B"/>
    <w:rsid w:val="00AE35A0"/>
    <w:rsid w:val="00AE3E6A"/>
    <w:rsid w:val="00AE3E7A"/>
    <w:rsid w:val="00AE4124"/>
    <w:rsid w:val="00AE441E"/>
    <w:rsid w:val="00AE4468"/>
    <w:rsid w:val="00AE5065"/>
    <w:rsid w:val="00AE50A6"/>
    <w:rsid w:val="00AE5124"/>
    <w:rsid w:val="00AE526C"/>
    <w:rsid w:val="00AE599F"/>
    <w:rsid w:val="00AE5C7B"/>
    <w:rsid w:val="00AE5DC5"/>
    <w:rsid w:val="00AE5F1B"/>
    <w:rsid w:val="00AE60B6"/>
    <w:rsid w:val="00AE62D6"/>
    <w:rsid w:val="00AE685E"/>
    <w:rsid w:val="00AE6924"/>
    <w:rsid w:val="00AE6BBD"/>
    <w:rsid w:val="00AE6BF6"/>
    <w:rsid w:val="00AE718C"/>
    <w:rsid w:val="00AE7AD5"/>
    <w:rsid w:val="00AE7C8A"/>
    <w:rsid w:val="00AF0058"/>
    <w:rsid w:val="00AF04BB"/>
    <w:rsid w:val="00AF0A41"/>
    <w:rsid w:val="00AF0BEB"/>
    <w:rsid w:val="00AF0FAF"/>
    <w:rsid w:val="00AF0FFA"/>
    <w:rsid w:val="00AF107A"/>
    <w:rsid w:val="00AF15A3"/>
    <w:rsid w:val="00AF16F3"/>
    <w:rsid w:val="00AF1964"/>
    <w:rsid w:val="00AF1B06"/>
    <w:rsid w:val="00AF1BCF"/>
    <w:rsid w:val="00AF1DFE"/>
    <w:rsid w:val="00AF2204"/>
    <w:rsid w:val="00AF2504"/>
    <w:rsid w:val="00AF2531"/>
    <w:rsid w:val="00AF2AE1"/>
    <w:rsid w:val="00AF2B04"/>
    <w:rsid w:val="00AF2B44"/>
    <w:rsid w:val="00AF2C1B"/>
    <w:rsid w:val="00AF2D8F"/>
    <w:rsid w:val="00AF321B"/>
    <w:rsid w:val="00AF3984"/>
    <w:rsid w:val="00AF3AD1"/>
    <w:rsid w:val="00AF3BE5"/>
    <w:rsid w:val="00AF3CC5"/>
    <w:rsid w:val="00AF3F73"/>
    <w:rsid w:val="00AF4731"/>
    <w:rsid w:val="00AF4B62"/>
    <w:rsid w:val="00AF4D2C"/>
    <w:rsid w:val="00AF5132"/>
    <w:rsid w:val="00AF5195"/>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6C9"/>
    <w:rsid w:val="00B00861"/>
    <w:rsid w:val="00B00F48"/>
    <w:rsid w:val="00B00F4A"/>
    <w:rsid w:val="00B012B4"/>
    <w:rsid w:val="00B01349"/>
    <w:rsid w:val="00B0142D"/>
    <w:rsid w:val="00B01714"/>
    <w:rsid w:val="00B017C3"/>
    <w:rsid w:val="00B01ABC"/>
    <w:rsid w:val="00B01B8F"/>
    <w:rsid w:val="00B027AE"/>
    <w:rsid w:val="00B02C9E"/>
    <w:rsid w:val="00B02EF9"/>
    <w:rsid w:val="00B0306A"/>
    <w:rsid w:val="00B03304"/>
    <w:rsid w:val="00B03E50"/>
    <w:rsid w:val="00B0437A"/>
    <w:rsid w:val="00B043F2"/>
    <w:rsid w:val="00B045E1"/>
    <w:rsid w:val="00B046CC"/>
    <w:rsid w:val="00B047C7"/>
    <w:rsid w:val="00B0499C"/>
    <w:rsid w:val="00B049E5"/>
    <w:rsid w:val="00B04AC2"/>
    <w:rsid w:val="00B0507D"/>
    <w:rsid w:val="00B054C4"/>
    <w:rsid w:val="00B0552E"/>
    <w:rsid w:val="00B05531"/>
    <w:rsid w:val="00B055BE"/>
    <w:rsid w:val="00B057E5"/>
    <w:rsid w:val="00B05FDD"/>
    <w:rsid w:val="00B06148"/>
    <w:rsid w:val="00B06341"/>
    <w:rsid w:val="00B064EB"/>
    <w:rsid w:val="00B06660"/>
    <w:rsid w:val="00B067F8"/>
    <w:rsid w:val="00B07433"/>
    <w:rsid w:val="00B074F0"/>
    <w:rsid w:val="00B077A7"/>
    <w:rsid w:val="00B0790A"/>
    <w:rsid w:val="00B07C13"/>
    <w:rsid w:val="00B07D2A"/>
    <w:rsid w:val="00B10065"/>
    <w:rsid w:val="00B100C4"/>
    <w:rsid w:val="00B1044F"/>
    <w:rsid w:val="00B10723"/>
    <w:rsid w:val="00B10CEF"/>
    <w:rsid w:val="00B10EF1"/>
    <w:rsid w:val="00B11282"/>
    <w:rsid w:val="00B12BE6"/>
    <w:rsid w:val="00B12C35"/>
    <w:rsid w:val="00B12EF9"/>
    <w:rsid w:val="00B1324A"/>
    <w:rsid w:val="00B1349C"/>
    <w:rsid w:val="00B139AB"/>
    <w:rsid w:val="00B13B49"/>
    <w:rsid w:val="00B13BD6"/>
    <w:rsid w:val="00B1445B"/>
    <w:rsid w:val="00B146D7"/>
    <w:rsid w:val="00B14D93"/>
    <w:rsid w:val="00B15076"/>
    <w:rsid w:val="00B15324"/>
    <w:rsid w:val="00B1560B"/>
    <w:rsid w:val="00B15632"/>
    <w:rsid w:val="00B1569B"/>
    <w:rsid w:val="00B157A6"/>
    <w:rsid w:val="00B16400"/>
    <w:rsid w:val="00B16503"/>
    <w:rsid w:val="00B1694A"/>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98E"/>
    <w:rsid w:val="00B21A29"/>
    <w:rsid w:val="00B21E98"/>
    <w:rsid w:val="00B2208D"/>
    <w:rsid w:val="00B2292F"/>
    <w:rsid w:val="00B22CBF"/>
    <w:rsid w:val="00B22D24"/>
    <w:rsid w:val="00B23103"/>
    <w:rsid w:val="00B231E5"/>
    <w:rsid w:val="00B23255"/>
    <w:rsid w:val="00B23936"/>
    <w:rsid w:val="00B23AA4"/>
    <w:rsid w:val="00B2405A"/>
    <w:rsid w:val="00B24384"/>
    <w:rsid w:val="00B24404"/>
    <w:rsid w:val="00B24410"/>
    <w:rsid w:val="00B245C4"/>
    <w:rsid w:val="00B24A3D"/>
    <w:rsid w:val="00B24C5F"/>
    <w:rsid w:val="00B24E5B"/>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63D"/>
    <w:rsid w:val="00B27A6D"/>
    <w:rsid w:val="00B300C3"/>
    <w:rsid w:val="00B304AB"/>
    <w:rsid w:val="00B30796"/>
    <w:rsid w:val="00B309ED"/>
    <w:rsid w:val="00B30FB7"/>
    <w:rsid w:val="00B310F4"/>
    <w:rsid w:val="00B31380"/>
    <w:rsid w:val="00B3163D"/>
    <w:rsid w:val="00B31A5F"/>
    <w:rsid w:val="00B31B10"/>
    <w:rsid w:val="00B320B8"/>
    <w:rsid w:val="00B3226B"/>
    <w:rsid w:val="00B32523"/>
    <w:rsid w:val="00B32854"/>
    <w:rsid w:val="00B32F0F"/>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21E"/>
    <w:rsid w:val="00B37643"/>
    <w:rsid w:val="00B37882"/>
    <w:rsid w:val="00B4037D"/>
    <w:rsid w:val="00B40AC6"/>
    <w:rsid w:val="00B40DFA"/>
    <w:rsid w:val="00B40E56"/>
    <w:rsid w:val="00B40E9D"/>
    <w:rsid w:val="00B40EF6"/>
    <w:rsid w:val="00B410F2"/>
    <w:rsid w:val="00B41476"/>
    <w:rsid w:val="00B41972"/>
    <w:rsid w:val="00B421C2"/>
    <w:rsid w:val="00B42218"/>
    <w:rsid w:val="00B42496"/>
    <w:rsid w:val="00B4262B"/>
    <w:rsid w:val="00B426D1"/>
    <w:rsid w:val="00B42A37"/>
    <w:rsid w:val="00B42B73"/>
    <w:rsid w:val="00B42B84"/>
    <w:rsid w:val="00B42DBE"/>
    <w:rsid w:val="00B43475"/>
    <w:rsid w:val="00B4351B"/>
    <w:rsid w:val="00B4366F"/>
    <w:rsid w:val="00B436A9"/>
    <w:rsid w:val="00B436EA"/>
    <w:rsid w:val="00B43B49"/>
    <w:rsid w:val="00B43C87"/>
    <w:rsid w:val="00B43E7C"/>
    <w:rsid w:val="00B44098"/>
    <w:rsid w:val="00B44952"/>
    <w:rsid w:val="00B44CD1"/>
    <w:rsid w:val="00B453DA"/>
    <w:rsid w:val="00B454CF"/>
    <w:rsid w:val="00B45676"/>
    <w:rsid w:val="00B45860"/>
    <w:rsid w:val="00B4634B"/>
    <w:rsid w:val="00B46506"/>
    <w:rsid w:val="00B46626"/>
    <w:rsid w:val="00B466AB"/>
    <w:rsid w:val="00B46C66"/>
    <w:rsid w:val="00B46D71"/>
    <w:rsid w:val="00B46E53"/>
    <w:rsid w:val="00B46FA9"/>
    <w:rsid w:val="00B47177"/>
    <w:rsid w:val="00B47432"/>
    <w:rsid w:val="00B474F6"/>
    <w:rsid w:val="00B4761E"/>
    <w:rsid w:val="00B47B66"/>
    <w:rsid w:val="00B47F50"/>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271"/>
    <w:rsid w:val="00B52746"/>
    <w:rsid w:val="00B52AC1"/>
    <w:rsid w:val="00B53ABE"/>
    <w:rsid w:val="00B53C73"/>
    <w:rsid w:val="00B53D19"/>
    <w:rsid w:val="00B541D2"/>
    <w:rsid w:val="00B548B4"/>
    <w:rsid w:val="00B54C52"/>
    <w:rsid w:val="00B54CCC"/>
    <w:rsid w:val="00B54F37"/>
    <w:rsid w:val="00B551EC"/>
    <w:rsid w:val="00B552A0"/>
    <w:rsid w:val="00B5560A"/>
    <w:rsid w:val="00B558B5"/>
    <w:rsid w:val="00B559C2"/>
    <w:rsid w:val="00B55D50"/>
    <w:rsid w:val="00B55F9E"/>
    <w:rsid w:val="00B5638D"/>
    <w:rsid w:val="00B5679A"/>
    <w:rsid w:val="00B56F60"/>
    <w:rsid w:val="00B57862"/>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2B1E"/>
    <w:rsid w:val="00B6300D"/>
    <w:rsid w:val="00B6365B"/>
    <w:rsid w:val="00B63B87"/>
    <w:rsid w:val="00B63D9C"/>
    <w:rsid w:val="00B63DC9"/>
    <w:rsid w:val="00B63FC9"/>
    <w:rsid w:val="00B64187"/>
    <w:rsid w:val="00B641EF"/>
    <w:rsid w:val="00B64360"/>
    <w:rsid w:val="00B64B7F"/>
    <w:rsid w:val="00B64C3E"/>
    <w:rsid w:val="00B64C83"/>
    <w:rsid w:val="00B64CA5"/>
    <w:rsid w:val="00B65035"/>
    <w:rsid w:val="00B656C5"/>
    <w:rsid w:val="00B659B1"/>
    <w:rsid w:val="00B65D13"/>
    <w:rsid w:val="00B65D19"/>
    <w:rsid w:val="00B65D97"/>
    <w:rsid w:val="00B660EE"/>
    <w:rsid w:val="00B66338"/>
    <w:rsid w:val="00B6638E"/>
    <w:rsid w:val="00B66407"/>
    <w:rsid w:val="00B66424"/>
    <w:rsid w:val="00B6650A"/>
    <w:rsid w:val="00B667CD"/>
    <w:rsid w:val="00B66F4B"/>
    <w:rsid w:val="00B67412"/>
    <w:rsid w:val="00B678A9"/>
    <w:rsid w:val="00B67D33"/>
    <w:rsid w:val="00B67D59"/>
    <w:rsid w:val="00B7050D"/>
    <w:rsid w:val="00B70921"/>
    <w:rsid w:val="00B7097D"/>
    <w:rsid w:val="00B70A54"/>
    <w:rsid w:val="00B70C47"/>
    <w:rsid w:val="00B71571"/>
    <w:rsid w:val="00B715DB"/>
    <w:rsid w:val="00B71F81"/>
    <w:rsid w:val="00B7248C"/>
    <w:rsid w:val="00B7281F"/>
    <w:rsid w:val="00B72CE9"/>
    <w:rsid w:val="00B72D02"/>
    <w:rsid w:val="00B72EB2"/>
    <w:rsid w:val="00B72F96"/>
    <w:rsid w:val="00B730EA"/>
    <w:rsid w:val="00B7311E"/>
    <w:rsid w:val="00B731DD"/>
    <w:rsid w:val="00B7322D"/>
    <w:rsid w:val="00B73258"/>
    <w:rsid w:val="00B73E66"/>
    <w:rsid w:val="00B741E1"/>
    <w:rsid w:val="00B748C7"/>
    <w:rsid w:val="00B7534F"/>
    <w:rsid w:val="00B759BF"/>
    <w:rsid w:val="00B75B7B"/>
    <w:rsid w:val="00B75E5B"/>
    <w:rsid w:val="00B75FD8"/>
    <w:rsid w:val="00B76D5E"/>
    <w:rsid w:val="00B7707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1465"/>
    <w:rsid w:val="00B81935"/>
    <w:rsid w:val="00B81D91"/>
    <w:rsid w:val="00B8221F"/>
    <w:rsid w:val="00B828CB"/>
    <w:rsid w:val="00B82B16"/>
    <w:rsid w:val="00B82D6E"/>
    <w:rsid w:val="00B830BF"/>
    <w:rsid w:val="00B8389B"/>
    <w:rsid w:val="00B83BD5"/>
    <w:rsid w:val="00B84387"/>
    <w:rsid w:val="00B845C2"/>
    <w:rsid w:val="00B852B9"/>
    <w:rsid w:val="00B85B06"/>
    <w:rsid w:val="00B85CFF"/>
    <w:rsid w:val="00B85FDF"/>
    <w:rsid w:val="00B86152"/>
    <w:rsid w:val="00B867AB"/>
    <w:rsid w:val="00B86ABA"/>
    <w:rsid w:val="00B86B72"/>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1C7"/>
    <w:rsid w:val="00B924CA"/>
    <w:rsid w:val="00B92966"/>
    <w:rsid w:val="00B92B3D"/>
    <w:rsid w:val="00B92C1B"/>
    <w:rsid w:val="00B92E6C"/>
    <w:rsid w:val="00B938E5"/>
    <w:rsid w:val="00B93BB8"/>
    <w:rsid w:val="00B941D8"/>
    <w:rsid w:val="00B94532"/>
    <w:rsid w:val="00B945F9"/>
    <w:rsid w:val="00B94686"/>
    <w:rsid w:val="00B94BE2"/>
    <w:rsid w:val="00B94E61"/>
    <w:rsid w:val="00B95266"/>
    <w:rsid w:val="00B9534C"/>
    <w:rsid w:val="00B953C7"/>
    <w:rsid w:val="00B95451"/>
    <w:rsid w:val="00B9565C"/>
    <w:rsid w:val="00B95782"/>
    <w:rsid w:val="00B95C2D"/>
    <w:rsid w:val="00B95E35"/>
    <w:rsid w:val="00B95EA6"/>
    <w:rsid w:val="00B961A0"/>
    <w:rsid w:val="00B962A5"/>
    <w:rsid w:val="00B966A3"/>
    <w:rsid w:val="00B968FF"/>
    <w:rsid w:val="00B96F79"/>
    <w:rsid w:val="00B96FDA"/>
    <w:rsid w:val="00B97298"/>
    <w:rsid w:val="00BA0AEC"/>
    <w:rsid w:val="00BA11C7"/>
    <w:rsid w:val="00BA125A"/>
    <w:rsid w:val="00BA126E"/>
    <w:rsid w:val="00BA147D"/>
    <w:rsid w:val="00BA178F"/>
    <w:rsid w:val="00BA18A7"/>
    <w:rsid w:val="00BA19B1"/>
    <w:rsid w:val="00BA1A0A"/>
    <w:rsid w:val="00BA1A5F"/>
    <w:rsid w:val="00BA1BE5"/>
    <w:rsid w:val="00BA1CEB"/>
    <w:rsid w:val="00BA1D07"/>
    <w:rsid w:val="00BA232B"/>
    <w:rsid w:val="00BA25E3"/>
    <w:rsid w:val="00BA2782"/>
    <w:rsid w:val="00BA2E12"/>
    <w:rsid w:val="00BA2E2B"/>
    <w:rsid w:val="00BA3D18"/>
    <w:rsid w:val="00BA3E2B"/>
    <w:rsid w:val="00BA3E3C"/>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32"/>
    <w:rsid w:val="00BA637F"/>
    <w:rsid w:val="00BA663B"/>
    <w:rsid w:val="00BA6817"/>
    <w:rsid w:val="00BA6B1C"/>
    <w:rsid w:val="00BA730A"/>
    <w:rsid w:val="00BA73F7"/>
    <w:rsid w:val="00BA781B"/>
    <w:rsid w:val="00BA78CC"/>
    <w:rsid w:val="00BA79A8"/>
    <w:rsid w:val="00BB013D"/>
    <w:rsid w:val="00BB04B9"/>
    <w:rsid w:val="00BB0804"/>
    <w:rsid w:val="00BB0EF4"/>
    <w:rsid w:val="00BB12AA"/>
    <w:rsid w:val="00BB12E1"/>
    <w:rsid w:val="00BB1DFF"/>
    <w:rsid w:val="00BB1FB9"/>
    <w:rsid w:val="00BB2115"/>
    <w:rsid w:val="00BB216C"/>
    <w:rsid w:val="00BB221E"/>
    <w:rsid w:val="00BB22C6"/>
    <w:rsid w:val="00BB2371"/>
    <w:rsid w:val="00BB2767"/>
    <w:rsid w:val="00BB2912"/>
    <w:rsid w:val="00BB300F"/>
    <w:rsid w:val="00BB391E"/>
    <w:rsid w:val="00BB3B88"/>
    <w:rsid w:val="00BB4277"/>
    <w:rsid w:val="00BB4430"/>
    <w:rsid w:val="00BB457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2E7"/>
    <w:rsid w:val="00BC0559"/>
    <w:rsid w:val="00BC0A39"/>
    <w:rsid w:val="00BC0E94"/>
    <w:rsid w:val="00BC181E"/>
    <w:rsid w:val="00BC23F9"/>
    <w:rsid w:val="00BC2412"/>
    <w:rsid w:val="00BC24ED"/>
    <w:rsid w:val="00BC253B"/>
    <w:rsid w:val="00BC2946"/>
    <w:rsid w:val="00BC2A31"/>
    <w:rsid w:val="00BC2FEF"/>
    <w:rsid w:val="00BC35EE"/>
    <w:rsid w:val="00BC36AA"/>
    <w:rsid w:val="00BC378B"/>
    <w:rsid w:val="00BC37BA"/>
    <w:rsid w:val="00BC3C7F"/>
    <w:rsid w:val="00BC3C93"/>
    <w:rsid w:val="00BC3D5A"/>
    <w:rsid w:val="00BC417E"/>
    <w:rsid w:val="00BC4328"/>
    <w:rsid w:val="00BC4506"/>
    <w:rsid w:val="00BC4970"/>
    <w:rsid w:val="00BC4AEB"/>
    <w:rsid w:val="00BC4C82"/>
    <w:rsid w:val="00BC50C3"/>
    <w:rsid w:val="00BC55B3"/>
    <w:rsid w:val="00BC5F62"/>
    <w:rsid w:val="00BC6162"/>
    <w:rsid w:val="00BC6507"/>
    <w:rsid w:val="00BC65E3"/>
    <w:rsid w:val="00BC69F9"/>
    <w:rsid w:val="00BC6E3C"/>
    <w:rsid w:val="00BC70B0"/>
    <w:rsid w:val="00BC74C4"/>
    <w:rsid w:val="00BC7530"/>
    <w:rsid w:val="00BC7D96"/>
    <w:rsid w:val="00BC7EFC"/>
    <w:rsid w:val="00BC7EFE"/>
    <w:rsid w:val="00BD047F"/>
    <w:rsid w:val="00BD0803"/>
    <w:rsid w:val="00BD0C65"/>
    <w:rsid w:val="00BD0E01"/>
    <w:rsid w:val="00BD0EBB"/>
    <w:rsid w:val="00BD1595"/>
    <w:rsid w:val="00BD179F"/>
    <w:rsid w:val="00BD186A"/>
    <w:rsid w:val="00BD187B"/>
    <w:rsid w:val="00BD1BD9"/>
    <w:rsid w:val="00BD2381"/>
    <w:rsid w:val="00BD2BB2"/>
    <w:rsid w:val="00BD2BFC"/>
    <w:rsid w:val="00BD2E18"/>
    <w:rsid w:val="00BD3887"/>
    <w:rsid w:val="00BD4177"/>
    <w:rsid w:val="00BD418A"/>
    <w:rsid w:val="00BD435D"/>
    <w:rsid w:val="00BD4375"/>
    <w:rsid w:val="00BD44D9"/>
    <w:rsid w:val="00BD4B38"/>
    <w:rsid w:val="00BD4F80"/>
    <w:rsid w:val="00BD52C6"/>
    <w:rsid w:val="00BD5384"/>
    <w:rsid w:val="00BD5AC4"/>
    <w:rsid w:val="00BD631B"/>
    <w:rsid w:val="00BD6437"/>
    <w:rsid w:val="00BD65E3"/>
    <w:rsid w:val="00BD6641"/>
    <w:rsid w:val="00BD6D1A"/>
    <w:rsid w:val="00BD6DB7"/>
    <w:rsid w:val="00BD6E5D"/>
    <w:rsid w:val="00BD6FDB"/>
    <w:rsid w:val="00BD72C5"/>
    <w:rsid w:val="00BD72FF"/>
    <w:rsid w:val="00BD75C6"/>
    <w:rsid w:val="00BD7D2C"/>
    <w:rsid w:val="00BE0445"/>
    <w:rsid w:val="00BE04EE"/>
    <w:rsid w:val="00BE05EA"/>
    <w:rsid w:val="00BE0622"/>
    <w:rsid w:val="00BE0699"/>
    <w:rsid w:val="00BE0B87"/>
    <w:rsid w:val="00BE0C7D"/>
    <w:rsid w:val="00BE1059"/>
    <w:rsid w:val="00BE1938"/>
    <w:rsid w:val="00BE1963"/>
    <w:rsid w:val="00BE1E65"/>
    <w:rsid w:val="00BE2167"/>
    <w:rsid w:val="00BE221E"/>
    <w:rsid w:val="00BE2724"/>
    <w:rsid w:val="00BE2A67"/>
    <w:rsid w:val="00BE2C85"/>
    <w:rsid w:val="00BE2FA7"/>
    <w:rsid w:val="00BE3134"/>
    <w:rsid w:val="00BE3276"/>
    <w:rsid w:val="00BE35B8"/>
    <w:rsid w:val="00BE36C4"/>
    <w:rsid w:val="00BE37DF"/>
    <w:rsid w:val="00BE3EEB"/>
    <w:rsid w:val="00BE4005"/>
    <w:rsid w:val="00BE471E"/>
    <w:rsid w:val="00BE49E8"/>
    <w:rsid w:val="00BE4D20"/>
    <w:rsid w:val="00BE50B3"/>
    <w:rsid w:val="00BE519F"/>
    <w:rsid w:val="00BE51AC"/>
    <w:rsid w:val="00BE51E9"/>
    <w:rsid w:val="00BE5401"/>
    <w:rsid w:val="00BE5C07"/>
    <w:rsid w:val="00BE5DF6"/>
    <w:rsid w:val="00BE5E49"/>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2EB3"/>
    <w:rsid w:val="00BF3212"/>
    <w:rsid w:val="00BF3639"/>
    <w:rsid w:val="00BF3687"/>
    <w:rsid w:val="00BF383C"/>
    <w:rsid w:val="00BF3AA1"/>
    <w:rsid w:val="00BF3AA3"/>
    <w:rsid w:val="00BF3B83"/>
    <w:rsid w:val="00BF4313"/>
    <w:rsid w:val="00BF4632"/>
    <w:rsid w:val="00BF490D"/>
    <w:rsid w:val="00BF4921"/>
    <w:rsid w:val="00BF492E"/>
    <w:rsid w:val="00BF4B6C"/>
    <w:rsid w:val="00BF4D33"/>
    <w:rsid w:val="00BF4F19"/>
    <w:rsid w:val="00BF5849"/>
    <w:rsid w:val="00BF5DED"/>
    <w:rsid w:val="00BF6073"/>
    <w:rsid w:val="00BF6484"/>
    <w:rsid w:val="00BF6AA8"/>
    <w:rsid w:val="00BF6B5D"/>
    <w:rsid w:val="00BF6CCA"/>
    <w:rsid w:val="00BF6E16"/>
    <w:rsid w:val="00BF6F12"/>
    <w:rsid w:val="00BF7483"/>
    <w:rsid w:val="00BF7534"/>
    <w:rsid w:val="00BF7679"/>
    <w:rsid w:val="00BF78A4"/>
    <w:rsid w:val="00BF7ACD"/>
    <w:rsid w:val="00BF7C0C"/>
    <w:rsid w:val="00BF7EAE"/>
    <w:rsid w:val="00C00499"/>
    <w:rsid w:val="00C004DC"/>
    <w:rsid w:val="00C00AA4"/>
    <w:rsid w:val="00C00B29"/>
    <w:rsid w:val="00C00E50"/>
    <w:rsid w:val="00C012A1"/>
    <w:rsid w:val="00C0143D"/>
    <w:rsid w:val="00C015A5"/>
    <w:rsid w:val="00C01719"/>
    <w:rsid w:val="00C01A8D"/>
    <w:rsid w:val="00C01FC8"/>
    <w:rsid w:val="00C02082"/>
    <w:rsid w:val="00C022A7"/>
    <w:rsid w:val="00C02413"/>
    <w:rsid w:val="00C02556"/>
    <w:rsid w:val="00C02BB1"/>
    <w:rsid w:val="00C02DCE"/>
    <w:rsid w:val="00C03AE4"/>
    <w:rsid w:val="00C040F3"/>
    <w:rsid w:val="00C04724"/>
    <w:rsid w:val="00C0496C"/>
    <w:rsid w:val="00C04BA6"/>
    <w:rsid w:val="00C050BD"/>
    <w:rsid w:val="00C05131"/>
    <w:rsid w:val="00C0514C"/>
    <w:rsid w:val="00C0521F"/>
    <w:rsid w:val="00C0528F"/>
    <w:rsid w:val="00C057E5"/>
    <w:rsid w:val="00C05C8E"/>
    <w:rsid w:val="00C05EC9"/>
    <w:rsid w:val="00C05EE8"/>
    <w:rsid w:val="00C05F53"/>
    <w:rsid w:val="00C05F86"/>
    <w:rsid w:val="00C05FD9"/>
    <w:rsid w:val="00C0620F"/>
    <w:rsid w:val="00C062BC"/>
    <w:rsid w:val="00C063E9"/>
    <w:rsid w:val="00C06613"/>
    <w:rsid w:val="00C06878"/>
    <w:rsid w:val="00C06895"/>
    <w:rsid w:val="00C0693A"/>
    <w:rsid w:val="00C06A70"/>
    <w:rsid w:val="00C06B6F"/>
    <w:rsid w:val="00C06FAA"/>
    <w:rsid w:val="00C0710A"/>
    <w:rsid w:val="00C07158"/>
    <w:rsid w:val="00C07182"/>
    <w:rsid w:val="00C0727E"/>
    <w:rsid w:val="00C073DB"/>
    <w:rsid w:val="00C07A60"/>
    <w:rsid w:val="00C07AA5"/>
    <w:rsid w:val="00C07B67"/>
    <w:rsid w:val="00C07D1C"/>
    <w:rsid w:val="00C07E96"/>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471"/>
    <w:rsid w:val="00C1254E"/>
    <w:rsid w:val="00C12D06"/>
    <w:rsid w:val="00C136D2"/>
    <w:rsid w:val="00C1386B"/>
    <w:rsid w:val="00C13A6E"/>
    <w:rsid w:val="00C13D4B"/>
    <w:rsid w:val="00C13E24"/>
    <w:rsid w:val="00C14224"/>
    <w:rsid w:val="00C1439D"/>
    <w:rsid w:val="00C14464"/>
    <w:rsid w:val="00C1456F"/>
    <w:rsid w:val="00C145C7"/>
    <w:rsid w:val="00C146F0"/>
    <w:rsid w:val="00C14B53"/>
    <w:rsid w:val="00C14DD2"/>
    <w:rsid w:val="00C14E61"/>
    <w:rsid w:val="00C1541D"/>
    <w:rsid w:val="00C157BC"/>
    <w:rsid w:val="00C15954"/>
    <w:rsid w:val="00C15FC4"/>
    <w:rsid w:val="00C16041"/>
    <w:rsid w:val="00C16722"/>
    <w:rsid w:val="00C1678F"/>
    <w:rsid w:val="00C16CD4"/>
    <w:rsid w:val="00C178CF"/>
    <w:rsid w:val="00C17DBD"/>
    <w:rsid w:val="00C203EC"/>
    <w:rsid w:val="00C2045D"/>
    <w:rsid w:val="00C21205"/>
    <w:rsid w:val="00C21208"/>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5E8A"/>
    <w:rsid w:val="00C25F60"/>
    <w:rsid w:val="00C26583"/>
    <w:rsid w:val="00C265DB"/>
    <w:rsid w:val="00C266FA"/>
    <w:rsid w:val="00C26A72"/>
    <w:rsid w:val="00C26A79"/>
    <w:rsid w:val="00C26AEF"/>
    <w:rsid w:val="00C274D4"/>
    <w:rsid w:val="00C27820"/>
    <w:rsid w:val="00C27D04"/>
    <w:rsid w:val="00C27DAA"/>
    <w:rsid w:val="00C27F02"/>
    <w:rsid w:val="00C30620"/>
    <w:rsid w:val="00C30AAF"/>
    <w:rsid w:val="00C30D72"/>
    <w:rsid w:val="00C310BB"/>
    <w:rsid w:val="00C313EB"/>
    <w:rsid w:val="00C31C48"/>
    <w:rsid w:val="00C31E35"/>
    <w:rsid w:val="00C323B7"/>
    <w:rsid w:val="00C32608"/>
    <w:rsid w:val="00C32B8B"/>
    <w:rsid w:val="00C33307"/>
    <w:rsid w:val="00C33453"/>
    <w:rsid w:val="00C3371D"/>
    <w:rsid w:val="00C33A06"/>
    <w:rsid w:val="00C33C48"/>
    <w:rsid w:val="00C3449D"/>
    <w:rsid w:val="00C34C15"/>
    <w:rsid w:val="00C34C92"/>
    <w:rsid w:val="00C352E2"/>
    <w:rsid w:val="00C354E1"/>
    <w:rsid w:val="00C355C6"/>
    <w:rsid w:val="00C36BD6"/>
    <w:rsid w:val="00C36FD0"/>
    <w:rsid w:val="00C3760A"/>
    <w:rsid w:val="00C3764E"/>
    <w:rsid w:val="00C37F45"/>
    <w:rsid w:val="00C40008"/>
    <w:rsid w:val="00C4060D"/>
    <w:rsid w:val="00C408F3"/>
    <w:rsid w:val="00C409DA"/>
    <w:rsid w:val="00C409F3"/>
    <w:rsid w:val="00C40BF7"/>
    <w:rsid w:val="00C40C3E"/>
    <w:rsid w:val="00C40FD8"/>
    <w:rsid w:val="00C41A90"/>
    <w:rsid w:val="00C41D3E"/>
    <w:rsid w:val="00C4229E"/>
    <w:rsid w:val="00C4230F"/>
    <w:rsid w:val="00C42463"/>
    <w:rsid w:val="00C4251B"/>
    <w:rsid w:val="00C425C8"/>
    <w:rsid w:val="00C42710"/>
    <w:rsid w:val="00C43557"/>
    <w:rsid w:val="00C43AA7"/>
    <w:rsid w:val="00C43B86"/>
    <w:rsid w:val="00C43D84"/>
    <w:rsid w:val="00C44267"/>
    <w:rsid w:val="00C449D4"/>
    <w:rsid w:val="00C44E74"/>
    <w:rsid w:val="00C44FD5"/>
    <w:rsid w:val="00C45278"/>
    <w:rsid w:val="00C4543B"/>
    <w:rsid w:val="00C4551A"/>
    <w:rsid w:val="00C4614A"/>
    <w:rsid w:val="00C4626D"/>
    <w:rsid w:val="00C462F8"/>
    <w:rsid w:val="00C47252"/>
    <w:rsid w:val="00C479F2"/>
    <w:rsid w:val="00C47BE1"/>
    <w:rsid w:val="00C47EAC"/>
    <w:rsid w:val="00C501A0"/>
    <w:rsid w:val="00C50204"/>
    <w:rsid w:val="00C50346"/>
    <w:rsid w:val="00C503EB"/>
    <w:rsid w:val="00C506B5"/>
    <w:rsid w:val="00C50F2C"/>
    <w:rsid w:val="00C5101F"/>
    <w:rsid w:val="00C51123"/>
    <w:rsid w:val="00C515B6"/>
    <w:rsid w:val="00C516A8"/>
    <w:rsid w:val="00C51FC9"/>
    <w:rsid w:val="00C52129"/>
    <w:rsid w:val="00C5244E"/>
    <w:rsid w:val="00C52A4D"/>
    <w:rsid w:val="00C52A67"/>
    <w:rsid w:val="00C52B2A"/>
    <w:rsid w:val="00C52B7D"/>
    <w:rsid w:val="00C52B8D"/>
    <w:rsid w:val="00C52BEF"/>
    <w:rsid w:val="00C53004"/>
    <w:rsid w:val="00C5304F"/>
    <w:rsid w:val="00C53197"/>
    <w:rsid w:val="00C53571"/>
    <w:rsid w:val="00C540CE"/>
    <w:rsid w:val="00C5419B"/>
    <w:rsid w:val="00C54509"/>
    <w:rsid w:val="00C54C4C"/>
    <w:rsid w:val="00C5521E"/>
    <w:rsid w:val="00C5530F"/>
    <w:rsid w:val="00C55418"/>
    <w:rsid w:val="00C554D9"/>
    <w:rsid w:val="00C55BD4"/>
    <w:rsid w:val="00C55D7A"/>
    <w:rsid w:val="00C5625D"/>
    <w:rsid w:val="00C56EE7"/>
    <w:rsid w:val="00C5723D"/>
    <w:rsid w:val="00C574E8"/>
    <w:rsid w:val="00C579C4"/>
    <w:rsid w:val="00C57CE5"/>
    <w:rsid w:val="00C57D8D"/>
    <w:rsid w:val="00C60009"/>
    <w:rsid w:val="00C606AB"/>
    <w:rsid w:val="00C60B77"/>
    <w:rsid w:val="00C60E27"/>
    <w:rsid w:val="00C61869"/>
    <w:rsid w:val="00C61B02"/>
    <w:rsid w:val="00C61B86"/>
    <w:rsid w:val="00C6215E"/>
    <w:rsid w:val="00C62771"/>
    <w:rsid w:val="00C62AC9"/>
    <w:rsid w:val="00C62CC9"/>
    <w:rsid w:val="00C62FAC"/>
    <w:rsid w:val="00C633B5"/>
    <w:rsid w:val="00C6373D"/>
    <w:rsid w:val="00C63871"/>
    <w:rsid w:val="00C63AF0"/>
    <w:rsid w:val="00C640B3"/>
    <w:rsid w:val="00C6416D"/>
    <w:rsid w:val="00C644AD"/>
    <w:rsid w:val="00C64A78"/>
    <w:rsid w:val="00C64B54"/>
    <w:rsid w:val="00C6541B"/>
    <w:rsid w:val="00C65682"/>
    <w:rsid w:val="00C65B7A"/>
    <w:rsid w:val="00C65C4C"/>
    <w:rsid w:val="00C65DE2"/>
    <w:rsid w:val="00C65F4B"/>
    <w:rsid w:val="00C664CF"/>
    <w:rsid w:val="00C66D70"/>
    <w:rsid w:val="00C66F05"/>
    <w:rsid w:val="00C66F4B"/>
    <w:rsid w:val="00C66FAB"/>
    <w:rsid w:val="00C673D1"/>
    <w:rsid w:val="00C6747B"/>
    <w:rsid w:val="00C67ACF"/>
    <w:rsid w:val="00C67BD2"/>
    <w:rsid w:val="00C67C9E"/>
    <w:rsid w:val="00C67E48"/>
    <w:rsid w:val="00C700AA"/>
    <w:rsid w:val="00C7010E"/>
    <w:rsid w:val="00C702EE"/>
    <w:rsid w:val="00C70633"/>
    <w:rsid w:val="00C707D1"/>
    <w:rsid w:val="00C7108D"/>
    <w:rsid w:val="00C710E4"/>
    <w:rsid w:val="00C71132"/>
    <w:rsid w:val="00C7132F"/>
    <w:rsid w:val="00C71475"/>
    <w:rsid w:val="00C71AF0"/>
    <w:rsid w:val="00C71C34"/>
    <w:rsid w:val="00C71D02"/>
    <w:rsid w:val="00C71E39"/>
    <w:rsid w:val="00C721C3"/>
    <w:rsid w:val="00C725D8"/>
    <w:rsid w:val="00C726E5"/>
    <w:rsid w:val="00C72763"/>
    <w:rsid w:val="00C729FC"/>
    <w:rsid w:val="00C72D31"/>
    <w:rsid w:val="00C7326B"/>
    <w:rsid w:val="00C736A6"/>
    <w:rsid w:val="00C739BB"/>
    <w:rsid w:val="00C73DAC"/>
    <w:rsid w:val="00C74529"/>
    <w:rsid w:val="00C7453E"/>
    <w:rsid w:val="00C7481D"/>
    <w:rsid w:val="00C749E1"/>
    <w:rsid w:val="00C74DD3"/>
    <w:rsid w:val="00C751A1"/>
    <w:rsid w:val="00C75913"/>
    <w:rsid w:val="00C75963"/>
    <w:rsid w:val="00C75989"/>
    <w:rsid w:val="00C75CE2"/>
    <w:rsid w:val="00C75F62"/>
    <w:rsid w:val="00C76152"/>
    <w:rsid w:val="00C76435"/>
    <w:rsid w:val="00C7686A"/>
    <w:rsid w:val="00C77301"/>
    <w:rsid w:val="00C77F3A"/>
    <w:rsid w:val="00C80063"/>
    <w:rsid w:val="00C800F2"/>
    <w:rsid w:val="00C8042D"/>
    <w:rsid w:val="00C804FA"/>
    <w:rsid w:val="00C805B7"/>
    <w:rsid w:val="00C806D3"/>
    <w:rsid w:val="00C806E2"/>
    <w:rsid w:val="00C80867"/>
    <w:rsid w:val="00C808D4"/>
    <w:rsid w:val="00C80E25"/>
    <w:rsid w:val="00C80F23"/>
    <w:rsid w:val="00C80F7C"/>
    <w:rsid w:val="00C81506"/>
    <w:rsid w:val="00C81B5B"/>
    <w:rsid w:val="00C81C41"/>
    <w:rsid w:val="00C81D6A"/>
    <w:rsid w:val="00C81FD4"/>
    <w:rsid w:val="00C821B8"/>
    <w:rsid w:val="00C82ADF"/>
    <w:rsid w:val="00C82E64"/>
    <w:rsid w:val="00C8383A"/>
    <w:rsid w:val="00C83BE5"/>
    <w:rsid w:val="00C83E4E"/>
    <w:rsid w:val="00C83EAA"/>
    <w:rsid w:val="00C83F40"/>
    <w:rsid w:val="00C844F0"/>
    <w:rsid w:val="00C849D9"/>
    <w:rsid w:val="00C84A19"/>
    <w:rsid w:val="00C84DB7"/>
    <w:rsid w:val="00C85B0A"/>
    <w:rsid w:val="00C85F3D"/>
    <w:rsid w:val="00C86098"/>
    <w:rsid w:val="00C862D9"/>
    <w:rsid w:val="00C863CE"/>
    <w:rsid w:val="00C86B24"/>
    <w:rsid w:val="00C86BFE"/>
    <w:rsid w:val="00C86E85"/>
    <w:rsid w:val="00C8738A"/>
    <w:rsid w:val="00C876B0"/>
    <w:rsid w:val="00C87932"/>
    <w:rsid w:val="00C87CBE"/>
    <w:rsid w:val="00C87D87"/>
    <w:rsid w:val="00C90081"/>
    <w:rsid w:val="00C9037A"/>
    <w:rsid w:val="00C90E42"/>
    <w:rsid w:val="00C9136D"/>
    <w:rsid w:val="00C914BB"/>
    <w:rsid w:val="00C915C9"/>
    <w:rsid w:val="00C9162D"/>
    <w:rsid w:val="00C919E5"/>
    <w:rsid w:val="00C91CAF"/>
    <w:rsid w:val="00C91F8B"/>
    <w:rsid w:val="00C924DD"/>
    <w:rsid w:val="00C926AC"/>
    <w:rsid w:val="00C926AF"/>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97A7E"/>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43D"/>
    <w:rsid w:val="00CA3E20"/>
    <w:rsid w:val="00CA3EC0"/>
    <w:rsid w:val="00CA4027"/>
    <w:rsid w:val="00CA4028"/>
    <w:rsid w:val="00CA434F"/>
    <w:rsid w:val="00CA43BE"/>
    <w:rsid w:val="00CA482D"/>
    <w:rsid w:val="00CA48BB"/>
    <w:rsid w:val="00CA4C41"/>
    <w:rsid w:val="00CA527C"/>
    <w:rsid w:val="00CA5ED0"/>
    <w:rsid w:val="00CA5FA0"/>
    <w:rsid w:val="00CA6001"/>
    <w:rsid w:val="00CA62BB"/>
    <w:rsid w:val="00CA63F3"/>
    <w:rsid w:val="00CA670A"/>
    <w:rsid w:val="00CA6E12"/>
    <w:rsid w:val="00CA70FA"/>
    <w:rsid w:val="00CA7151"/>
    <w:rsid w:val="00CA73DD"/>
    <w:rsid w:val="00CA746B"/>
    <w:rsid w:val="00CA79FC"/>
    <w:rsid w:val="00CA7A85"/>
    <w:rsid w:val="00CA7B64"/>
    <w:rsid w:val="00CA7D7F"/>
    <w:rsid w:val="00CA7F06"/>
    <w:rsid w:val="00CA7FF8"/>
    <w:rsid w:val="00CB04B5"/>
    <w:rsid w:val="00CB0D26"/>
    <w:rsid w:val="00CB1034"/>
    <w:rsid w:val="00CB113C"/>
    <w:rsid w:val="00CB122F"/>
    <w:rsid w:val="00CB144F"/>
    <w:rsid w:val="00CB165C"/>
    <w:rsid w:val="00CB174C"/>
    <w:rsid w:val="00CB182A"/>
    <w:rsid w:val="00CB1D9C"/>
    <w:rsid w:val="00CB1F9D"/>
    <w:rsid w:val="00CB1FDD"/>
    <w:rsid w:val="00CB270A"/>
    <w:rsid w:val="00CB2AC9"/>
    <w:rsid w:val="00CB2B7A"/>
    <w:rsid w:val="00CB2F27"/>
    <w:rsid w:val="00CB2FA8"/>
    <w:rsid w:val="00CB3400"/>
    <w:rsid w:val="00CB3654"/>
    <w:rsid w:val="00CB3F74"/>
    <w:rsid w:val="00CB42B2"/>
    <w:rsid w:val="00CB438D"/>
    <w:rsid w:val="00CB4535"/>
    <w:rsid w:val="00CB5017"/>
    <w:rsid w:val="00CB52CB"/>
    <w:rsid w:val="00CB5506"/>
    <w:rsid w:val="00CB59D7"/>
    <w:rsid w:val="00CB5CCF"/>
    <w:rsid w:val="00CB5E57"/>
    <w:rsid w:val="00CB6522"/>
    <w:rsid w:val="00CB6547"/>
    <w:rsid w:val="00CB678E"/>
    <w:rsid w:val="00CB6A06"/>
    <w:rsid w:val="00CB6C9D"/>
    <w:rsid w:val="00CB737C"/>
    <w:rsid w:val="00CB73E3"/>
    <w:rsid w:val="00CB749A"/>
    <w:rsid w:val="00CB7528"/>
    <w:rsid w:val="00CB7DA7"/>
    <w:rsid w:val="00CB7F10"/>
    <w:rsid w:val="00CC06F7"/>
    <w:rsid w:val="00CC074C"/>
    <w:rsid w:val="00CC07F5"/>
    <w:rsid w:val="00CC080A"/>
    <w:rsid w:val="00CC0F00"/>
    <w:rsid w:val="00CC1878"/>
    <w:rsid w:val="00CC191B"/>
    <w:rsid w:val="00CC1DA8"/>
    <w:rsid w:val="00CC23C8"/>
    <w:rsid w:val="00CC2588"/>
    <w:rsid w:val="00CC272E"/>
    <w:rsid w:val="00CC282A"/>
    <w:rsid w:val="00CC29CD"/>
    <w:rsid w:val="00CC2C7E"/>
    <w:rsid w:val="00CC2F43"/>
    <w:rsid w:val="00CC30C0"/>
    <w:rsid w:val="00CC334C"/>
    <w:rsid w:val="00CC3425"/>
    <w:rsid w:val="00CC36FE"/>
    <w:rsid w:val="00CC389A"/>
    <w:rsid w:val="00CC42AC"/>
    <w:rsid w:val="00CC45EA"/>
    <w:rsid w:val="00CC49BE"/>
    <w:rsid w:val="00CC4D5E"/>
    <w:rsid w:val="00CC50FB"/>
    <w:rsid w:val="00CC5320"/>
    <w:rsid w:val="00CC56FE"/>
    <w:rsid w:val="00CC5A98"/>
    <w:rsid w:val="00CC5B58"/>
    <w:rsid w:val="00CC68DE"/>
    <w:rsid w:val="00CC69A8"/>
    <w:rsid w:val="00CC6DE6"/>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25B"/>
    <w:rsid w:val="00CD4302"/>
    <w:rsid w:val="00CD47A1"/>
    <w:rsid w:val="00CD4C98"/>
    <w:rsid w:val="00CD5160"/>
    <w:rsid w:val="00CD53C4"/>
    <w:rsid w:val="00CD53E3"/>
    <w:rsid w:val="00CD5424"/>
    <w:rsid w:val="00CD54F5"/>
    <w:rsid w:val="00CD5525"/>
    <w:rsid w:val="00CD5BE4"/>
    <w:rsid w:val="00CD5C6A"/>
    <w:rsid w:val="00CD6B62"/>
    <w:rsid w:val="00CD714B"/>
    <w:rsid w:val="00CD72E3"/>
    <w:rsid w:val="00CD77AA"/>
    <w:rsid w:val="00CD7AB6"/>
    <w:rsid w:val="00CD7C7D"/>
    <w:rsid w:val="00CE01AF"/>
    <w:rsid w:val="00CE033B"/>
    <w:rsid w:val="00CE0424"/>
    <w:rsid w:val="00CE083D"/>
    <w:rsid w:val="00CE0C0E"/>
    <w:rsid w:val="00CE0EDD"/>
    <w:rsid w:val="00CE103F"/>
    <w:rsid w:val="00CE13CF"/>
    <w:rsid w:val="00CE1975"/>
    <w:rsid w:val="00CE1EFB"/>
    <w:rsid w:val="00CE2526"/>
    <w:rsid w:val="00CE28B3"/>
    <w:rsid w:val="00CE29C3"/>
    <w:rsid w:val="00CE3827"/>
    <w:rsid w:val="00CE3972"/>
    <w:rsid w:val="00CE47CE"/>
    <w:rsid w:val="00CE499F"/>
    <w:rsid w:val="00CE4FEC"/>
    <w:rsid w:val="00CE510D"/>
    <w:rsid w:val="00CE511C"/>
    <w:rsid w:val="00CE529B"/>
    <w:rsid w:val="00CE574C"/>
    <w:rsid w:val="00CE57B2"/>
    <w:rsid w:val="00CE58C8"/>
    <w:rsid w:val="00CE5A87"/>
    <w:rsid w:val="00CE5BDC"/>
    <w:rsid w:val="00CE5D9E"/>
    <w:rsid w:val="00CE5DCB"/>
    <w:rsid w:val="00CE653A"/>
    <w:rsid w:val="00CE6645"/>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1E3D"/>
    <w:rsid w:val="00CF2081"/>
    <w:rsid w:val="00CF20D4"/>
    <w:rsid w:val="00CF25F8"/>
    <w:rsid w:val="00CF2876"/>
    <w:rsid w:val="00CF36D2"/>
    <w:rsid w:val="00CF388D"/>
    <w:rsid w:val="00CF389C"/>
    <w:rsid w:val="00CF3C16"/>
    <w:rsid w:val="00CF41D9"/>
    <w:rsid w:val="00CF4A48"/>
    <w:rsid w:val="00CF4A8D"/>
    <w:rsid w:val="00CF4BEE"/>
    <w:rsid w:val="00CF4CD5"/>
    <w:rsid w:val="00CF4E0F"/>
    <w:rsid w:val="00CF505D"/>
    <w:rsid w:val="00CF537B"/>
    <w:rsid w:val="00CF55C0"/>
    <w:rsid w:val="00CF565C"/>
    <w:rsid w:val="00CF565E"/>
    <w:rsid w:val="00CF57CD"/>
    <w:rsid w:val="00CF57D9"/>
    <w:rsid w:val="00CF5F6B"/>
    <w:rsid w:val="00CF65C5"/>
    <w:rsid w:val="00CF67C2"/>
    <w:rsid w:val="00CF6C8E"/>
    <w:rsid w:val="00CF6CF6"/>
    <w:rsid w:val="00CF7341"/>
    <w:rsid w:val="00CF73F4"/>
    <w:rsid w:val="00CF742D"/>
    <w:rsid w:val="00CF7A27"/>
    <w:rsid w:val="00CF7A46"/>
    <w:rsid w:val="00CF7BF4"/>
    <w:rsid w:val="00CF7CF5"/>
    <w:rsid w:val="00CF7D9A"/>
    <w:rsid w:val="00D00193"/>
    <w:rsid w:val="00D00870"/>
    <w:rsid w:val="00D00B68"/>
    <w:rsid w:val="00D00EAF"/>
    <w:rsid w:val="00D00F07"/>
    <w:rsid w:val="00D01387"/>
    <w:rsid w:val="00D01767"/>
    <w:rsid w:val="00D01CDE"/>
    <w:rsid w:val="00D01FD7"/>
    <w:rsid w:val="00D02404"/>
    <w:rsid w:val="00D025A4"/>
    <w:rsid w:val="00D02736"/>
    <w:rsid w:val="00D02740"/>
    <w:rsid w:val="00D027A5"/>
    <w:rsid w:val="00D02AD6"/>
    <w:rsid w:val="00D02FD5"/>
    <w:rsid w:val="00D034E1"/>
    <w:rsid w:val="00D03B64"/>
    <w:rsid w:val="00D03C75"/>
    <w:rsid w:val="00D042BC"/>
    <w:rsid w:val="00D0517C"/>
    <w:rsid w:val="00D053D9"/>
    <w:rsid w:val="00D05EC5"/>
    <w:rsid w:val="00D060BA"/>
    <w:rsid w:val="00D06174"/>
    <w:rsid w:val="00D06290"/>
    <w:rsid w:val="00D0633F"/>
    <w:rsid w:val="00D06425"/>
    <w:rsid w:val="00D064EC"/>
    <w:rsid w:val="00D0688B"/>
    <w:rsid w:val="00D06AE4"/>
    <w:rsid w:val="00D06B8D"/>
    <w:rsid w:val="00D06CF1"/>
    <w:rsid w:val="00D077AD"/>
    <w:rsid w:val="00D07FF3"/>
    <w:rsid w:val="00D10071"/>
    <w:rsid w:val="00D10314"/>
    <w:rsid w:val="00D106CF"/>
    <w:rsid w:val="00D10B1B"/>
    <w:rsid w:val="00D11456"/>
    <w:rsid w:val="00D11A56"/>
    <w:rsid w:val="00D11D26"/>
    <w:rsid w:val="00D12003"/>
    <w:rsid w:val="00D12748"/>
    <w:rsid w:val="00D12AEF"/>
    <w:rsid w:val="00D12AF9"/>
    <w:rsid w:val="00D12F5E"/>
    <w:rsid w:val="00D130BA"/>
    <w:rsid w:val="00D13AA6"/>
    <w:rsid w:val="00D142CF"/>
    <w:rsid w:val="00D1439D"/>
    <w:rsid w:val="00D14848"/>
    <w:rsid w:val="00D14C10"/>
    <w:rsid w:val="00D14C29"/>
    <w:rsid w:val="00D14C79"/>
    <w:rsid w:val="00D14E48"/>
    <w:rsid w:val="00D14F76"/>
    <w:rsid w:val="00D14FB0"/>
    <w:rsid w:val="00D15075"/>
    <w:rsid w:val="00D15164"/>
    <w:rsid w:val="00D15B06"/>
    <w:rsid w:val="00D15C4B"/>
    <w:rsid w:val="00D15F81"/>
    <w:rsid w:val="00D1661E"/>
    <w:rsid w:val="00D16A7D"/>
    <w:rsid w:val="00D16CAA"/>
    <w:rsid w:val="00D16E7D"/>
    <w:rsid w:val="00D17026"/>
    <w:rsid w:val="00D170F1"/>
    <w:rsid w:val="00D17A24"/>
    <w:rsid w:val="00D17FA3"/>
    <w:rsid w:val="00D201C3"/>
    <w:rsid w:val="00D20BBB"/>
    <w:rsid w:val="00D20DB1"/>
    <w:rsid w:val="00D21498"/>
    <w:rsid w:val="00D214C7"/>
    <w:rsid w:val="00D21578"/>
    <w:rsid w:val="00D216D4"/>
    <w:rsid w:val="00D21D63"/>
    <w:rsid w:val="00D21D95"/>
    <w:rsid w:val="00D21E3C"/>
    <w:rsid w:val="00D22158"/>
    <w:rsid w:val="00D22495"/>
    <w:rsid w:val="00D229BF"/>
    <w:rsid w:val="00D22A17"/>
    <w:rsid w:val="00D22AFD"/>
    <w:rsid w:val="00D22B20"/>
    <w:rsid w:val="00D22C39"/>
    <w:rsid w:val="00D22F1F"/>
    <w:rsid w:val="00D22FBF"/>
    <w:rsid w:val="00D23498"/>
    <w:rsid w:val="00D23741"/>
    <w:rsid w:val="00D238A2"/>
    <w:rsid w:val="00D2444A"/>
    <w:rsid w:val="00D24803"/>
    <w:rsid w:val="00D24ACD"/>
    <w:rsid w:val="00D24BD5"/>
    <w:rsid w:val="00D24DA1"/>
    <w:rsid w:val="00D254CC"/>
    <w:rsid w:val="00D256D3"/>
    <w:rsid w:val="00D257C8"/>
    <w:rsid w:val="00D25919"/>
    <w:rsid w:val="00D25A90"/>
    <w:rsid w:val="00D25CCE"/>
    <w:rsid w:val="00D25ECA"/>
    <w:rsid w:val="00D25EDF"/>
    <w:rsid w:val="00D25F32"/>
    <w:rsid w:val="00D25F70"/>
    <w:rsid w:val="00D260D4"/>
    <w:rsid w:val="00D26278"/>
    <w:rsid w:val="00D262C5"/>
    <w:rsid w:val="00D26568"/>
    <w:rsid w:val="00D2664D"/>
    <w:rsid w:val="00D26CF5"/>
    <w:rsid w:val="00D26FBE"/>
    <w:rsid w:val="00D26FF2"/>
    <w:rsid w:val="00D2741E"/>
    <w:rsid w:val="00D27ECA"/>
    <w:rsid w:val="00D27FCF"/>
    <w:rsid w:val="00D3046E"/>
    <w:rsid w:val="00D30837"/>
    <w:rsid w:val="00D30A39"/>
    <w:rsid w:val="00D30C02"/>
    <w:rsid w:val="00D314F3"/>
    <w:rsid w:val="00D31721"/>
    <w:rsid w:val="00D31A9A"/>
    <w:rsid w:val="00D31C75"/>
    <w:rsid w:val="00D31CE8"/>
    <w:rsid w:val="00D31DFA"/>
    <w:rsid w:val="00D31F1A"/>
    <w:rsid w:val="00D32220"/>
    <w:rsid w:val="00D323E6"/>
    <w:rsid w:val="00D32538"/>
    <w:rsid w:val="00D325C8"/>
    <w:rsid w:val="00D32945"/>
    <w:rsid w:val="00D32C5A"/>
    <w:rsid w:val="00D32CF4"/>
    <w:rsid w:val="00D331F9"/>
    <w:rsid w:val="00D33356"/>
    <w:rsid w:val="00D33586"/>
    <w:rsid w:val="00D335D1"/>
    <w:rsid w:val="00D3423F"/>
    <w:rsid w:val="00D3435D"/>
    <w:rsid w:val="00D344DB"/>
    <w:rsid w:val="00D349EB"/>
    <w:rsid w:val="00D34B5E"/>
    <w:rsid w:val="00D34FF4"/>
    <w:rsid w:val="00D35391"/>
    <w:rsid w:val="00D3549F"/>
    <w:rsid w:val="00D356BA"/>
    <w:rsid w:val="00D3592D"/>
    <w:rsid w:val="00D35E0A"/>
    <w:rsid w:val="00D35E0D"/>
    <w:rsid w:val="00D35EAD"/>
    <w:rsid w:val="00D360E8"/>
    <w:rsid w:val="00D368F7"/>
    <w:rsid w:val="00D36A0A"/>
    <w:rsid w:val="00D3702F"/>
    <w:rsid w:val="00D3787B"/>
    <w:rsid w:val="00D37A5C"/>
    <w:rsid w:val="00D37FF5"/>
    <w:rsid w:val="00D40328"/>
    <w:rsid w:val="00D4055C"/>
    <w:rsid w:val="00D40B19"/>
    <w:rsid w:val="00D40DBE"/>
    <w:rsid w:val="00D40F9F"/>
    <w:rsid w:val="00D41009"/>
    <w:rsid w:val="00D411A4"/>
    <w:rsid w:val="00D4145C"/>
    <w:rsid w:val="00D4179C"/>
    <w:rsid w:val="00D41C99"/>
    <w:rsid w:val="00D41F52"/>
    <w:rsid w:val="00D4209A"/>
    <w:rsid w:val="00D4211E"/>
    <w:rsid w:val="00D42131"/>
    <w:rsid w:val="00D42238"/>
    <w:rsid w:val="00D423DA"/>
    <w:rsid w:val="00D4243E"/>
    <w:rsid w:val="00D42634"/>
    <w:rsid w:val="00D42656"/>
    <w:rsid w:val="00D427DA"/>
    <w:rsid w:val="00D430B1"/>
    <w:rsid w:val="00D434CD"/>
    <w:rsid w:val="00D435F3"/>
    <w:rsid w:val="00D43686"/>
    <w:rsid w:val="00D43F47"/>
    <w:rsid w:val="00D43F4A"/>
    <w:rsid w:val="00D43FEE"/>
    <w:rsid w:val="00D44017"/>
    <w:rsid w:val="00D4410E"/>
    <w:rsid w:val="00D4419F"/>
    <w:rsid w:val="00D443F8"/>
    <w:rsid w:val="00D44580"/>
    <w:rsid w:val="00D445E5"/>
    <w:rsid w:val="00D44C40"/>
    <w:rsid w:val="00D44D03"/>
    <w:rsid w:val="00D44F5E"/>
    <w:rsid w:val="00D45412"/>
    <w:rsid w:val="00D45452"/>
    <w:rsid w:val="00D4557D"/>
    <w:rsid w:val="00D458DC"/>
    <w:rsid w:val="00D45EEA"/>
    <w:rsid w:val="00D4611C"/>
    <w:rsid w:val="00D46148"/>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4CC"/>
    <w:rsid w:val="00D508FC"/>
    <w:rsid w:val="00D50900"/>
    <w:rsid w:val="00D50A07"/>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31"/>
    <w:rsid w:val="00D54885"/>
    <w:rsid w:val="00D54BC0"/>
    <w:rsid w:val="00D54D3C"/>
    <w:rsid w:val="00D54F1F"/>
    <w:rsid w:val="00D54F4F"/>
    <w:rsid w:val="00D5536B"/>
    <w:rsid w:val="00D55607"/>
    <w:rsid w:val="00D55BC1"/>
    <w:rsid w:val="00D55BC7"/>
    <w:rsid w:val="00D55DF2"/>
    <w:rsid w:val="00D55E53"/>
    <w:rsid w:val="00D5615D"/>
    <w:rsid w:val="00D56913"/>
    <w:rsid w:val="00D56AAA"/>
    <w:rsid w:val="00D56D94"/>
    <w:rsid w:val="00D57E94"/>
    <w:rsid w:val="00D60097"/>
    <w:rsid w:val="00D6034D"/>
    <w:rsid w:val="00D60364"/>
    <w:rsid w:val="00D60642"/>
    <w:rsid w:val="00D6073D"/>
    <w:rsid w:val="00D60FB2"/>
    <w:rsid w:val="00D615BA"/>
    <w:rsid w:val="00D61A67"/>
    <w:rsid w:val="00D621BA"/>
    <w:rsid w:val="00D62404"/>
    <w:rsid w:val="00D62C95"/>
    <w:rsid w:val="00D62D42"/>
    <w:rsid w:val="00D62E7E"/>
    <w:rsid w:val="00D63444"/>
    <w:rsid w:val="00D635DE"/>
    <w:rsid w:val="00D63C07"/>
    <w:rsid w:val="00D63F85"/>
    <w:rsid w:val="00D64498"/>
    <w:rsid w:val="00D644EF"/>
    <w:rsid w:val="00D64F5F"/>
    <w:rsid w:val="00D65026"/>
    <w:rsid w:val="00D650E0"/>
    <w:rsid w:val="00D65198"/>
    <w:rsid w:val="00D651E2"/>
    <w:rsid w:val="00D65A32"/>
    <w:rsid w:val="00D65B67"/>
    <w:rsid w:val="00D65F91"/>
    <w:rsid w:val="00D660BC"/>
    <w:rsid w:val="00D66118"/>
    <w:rsid w:val="00D66665"/>
    <w:rsid w:val="00D6666A"/>
    <w:rsid w:val="00D667A9"/>
    <w:rsid w:val="00D66CA8"/>
    <w:rsid w:val="00D671BD"/>
    <w:rsid w:val="00D6744D"/>
    <w:rsid w:val="00D67682"/>
    <w:rsid w:val="00D678D6"/>
    <w:rsid w:val="00D6791B"/>
    <w:rsid w:val="00D67AD6"/>
    <w:rsid w:val="00D67BD2"/>
    <w:rsid w:val="00D67DD7"/>
    <w:rsid w:val="00D703AD"/>
    <w:rsid w:val="00D70548"/>
    <w:rsid w:val="00D70788"/>
    <w:rsid w:val="00D71A3F"/>
    <w:rsid w:val="00D71AE0"/>
    <w:rsid w:val="00D72905"/>
    <w:rsid w:val="00D729D3"/>
    <w:rsid w:val="00D72B0E"/>
    <w:rsid w:val="00D72CEB"/>
    <w:rsid w:val="00D72D91"/>
    <w:rsid w:val="00D731C5"/>
    <w:rsid w:val="00D73333"/>
    <w:rsid w:val="00D7338E"/>
    <w:rsid w:val="00D735B3"/>
    <w:rsid w:val="00D7371F"/>
    <w:rsid w:val="00D73B11"/>
    <w:rsid w:val="00D73B3D"/>
    <w:rsid w:val="00D74039"/>
    <w:rsid w:val="00D74172"/>
    <w:rsid w:val="00D742E8"/>
    <w:rsid w:val="00D7456B"/>
    <w:rsid w:val="00D7537C"/>
    <w:rsid w:val="00D7541E"/>
    <w:rsid w:val="00D7582B"/>
    <w:rsid w:val="00D75860"/>
    <w:rsid w:val="00D75E7C"/>
    <w:rsid w:val="00D75FB0"/>
    <w:rsid w:val="00D760FC"/>
    <w:rsid w:val="00D7646E"/>
    <w:rsid w:val="00D76771"/>
    <w:rsid w:val="00D76DE3"/>
    <w:rsid w:val="00D76E50"/>
    <w:rsid w:val="00D76FF2"/>
    <w:rsid w:val="00D77D97"/>
    <w:rsid w:val="00D80487"/>
    <w:rsid w:val="00D809D5"/>
    <w:rsid w:val="00D80A84"/>
    <w:rsid w:val="00D81063"/>
    <w:rsid w:val="00D8131D"/>
    <w:rsid w:val="00D815F2"/>
    <w:rsid w:val="00D81EE3"/>
    <w:rsid w:val="00D81EF6"/>
    <w:rsid w:val="00D82130"/>
    <w:rsid w:val="00D823A8"/>
    <w:rsid w:val="00D82638"/>
    <w:rsid w:val="00D8276F"/>
    <w:rsid w:val="00D829C7"/>
    <w:rsid w:val="00D82C71"/>
    <w:rsid w:val="00D833E6"/>
    <w:rsid w:val="00D834A1"/>
    <w:rsid w:val="00D8399B"/>
    <w:rsid w:val="00D83AA5"/>
    <w:rsid w:val="00D83C32"/>
    <w:rsid w:val="00D84063"/>
    <w:rsid w:val="00D8452E"/>
    <w:rsid w:val="00D8458C"/>
    <w:rsid w:val="00D84608"/>
    <w:rsid w:val="00D8485B"/>
    <w:rsid w:val="00D84E36"/>
    <w:rsid w:val="00D85657"/>
    <w:rsid w:val="00D85F95"/>
    <w:rsid w:val="00D8686E"/>
    <w:rsid w:val="00D868A2"/>
    <w:rsid w:val="00D869AB"/>
    <w:rsid w:val="00D86C91"/>
    <w:rsid w:val="00D86D4A"/>
    <w:rsid w:val="00D8716F"/>
    <w:rsid w:val="00D871C1"/>
    <w:rsid w:val="00D8761A"/>
    <w:rsid w:val="00D878F5"/>
    <w:rsid w:val="00D87AB3"/>
    <w:rsid w:val="00D87AD9"/>
    <w:rsid w:val="00D87BE6"/>
    <w:rsid w:val="00D87FC7"/>
    <w:rsid w:val="00D90171"/>
    <w:rsid w:val="00D903B0"/>
    <w:rsid w:val="00D9047B"/>
    <w:rsid w:val="00D90513"/>
    <w:rsid w:val="00D90CF4"/>
    <w:rsid w:val="00D914A6"/>
    <w:rsid w:val="00D914E1"/>
    <w:rsid w:val="00D91B70"/>
    <w:rsid w:val="00D91F72"/>
    <w:rsid w:val="00D92111"/>
    <w:rsid w:val="00D923BB"/>
    <w:rsid w:val="00D92493"/>
    <w:rsid w:val="00D925A1"/>
    <w:rsid w:val="00D926CC"/>
    <w:rsid w:val="00D92711"/>
    <w:rsid w:val="00D92E17"/>
    <w:rsid w:val="00D9322F"/>
    <w:rsid w:val="00D93254"/>
    <w:rsid w:val="00D93331"/>
    <w:rsid w:val="00D93420"/>
    <w:rsid w:val="00D93426"/>
    <w:rsid w:val="00D934C2"/>
    <w:rsid w:val="00D9351E"/>
    <w:rsid w:val="00D937B7"/>
    <w:rsid w:val="00D9389B"/>
    <w:rsid w:val="00D93C6F"/>
    <w:rsid w:val="00D942B0"/>
    <w:rsid w:val="00D946EF"/>
    <w:rsid w:val="00D9493F"/>
    <w:rsid w:val="00D94A27"/>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B91"/>
    <w:rsid w:val="00D96D93"/>
    <w:rsid w:val="00D970FB"/>
    <w:rsid w:val="00D975A6"/>
    <w:rsid w:val="00D978C2"/>
    <w:rsid w:val="00D979A2"/>
    <w:rsid w:val="00D97E4C"/>
    <w:rsid w:val="00DA0149"/>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6DB8"/>
    <w:rsid w:val="00DA71D3"/>
    <w:rsid w:val="00DA73CC"/>
    <w:rsid w:val="00DA754A"/>
    <w:rsid w:val="00DA75A1"/>
    <w:rsid w:val="00DA791D"/>
    <w:rsid w:val="00DA7DBB"/>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5E4"/>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B0A"/>
    <w:rsid w:val="00DB7C2A"/>
    <w:rsid w:val="00DB7C88"/>
    <w:rsid w:val="00DC012C"/>
    <w:rsid w:val="00DC01A3"/>
    <w:rsid w:val="00DC0695"/>
    <w:rsid w:val="00DC08DB"/>
    <w:rsid w:val="00DC0DE3"/>
    <w:rsid w:val="00DC0E71"/>
    <w:rsid w:val="00DC0F88"/>
    <w:rsid w:val="00DC10B1"/>
    <w:rsid w:val="00DC1277"/>
    <w:rsid w:val="00DC1439"/>
    <w:rsid w:val="00DC18D7"/>
    <w:rsid w:val="00DC1CD3"/>
    <w:rsid w:val="00DC2616"/>
    <w:rsid w:val="00DC286D"/>
    <w:rsid w:val="00DC28B5"/>
    <w:rsid w:val="00DC2D9E"/>
    <w:rsid w:val="00DC32D3"/>
    <w:rsid w:val="00DC383B"/>
    <w:rsid w:val="00DC3861"/>
    <w:rsid w:val="00DC391A"/>
    <w:rsid w:val="00DC3AF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2B2"/>
    <w:rsid w:val="00DD235A"/>
    <w:rsid w:val="00DD23F8"/>
    <w:rsid w:val="00DD249E"/>
    <w:rsid w:val="00DD2754"/>
    <w:rsid w:val="00DD2ADB"/>
    <w:rsid w:val="00DD2F59"/>
    <w:rsid w:val="00DD2FA3"/>
    <w:rsid w:val="00DD3108"/>
    <w:rsid w:val="00DD326B"/>
    <w:rsid w:val="00DD332E"/>
    <w:rsid w:val="00DD3710"/>
    <w:rsid w:val="00DD445F"/>
    <w:rsid w:val="00DD5A18"/>
    <w:rsid w:val="00DD5AD2"/>
    <w:rsid w:val="00DD5D5D"/>
    <w:rsid w:val="00DD60CD"/>
    <w:rsid w:val="00DD61EE"/>
    <w:rsid w:val="00DD62E9"/>
    <w:rsid w:val="00DD673D"/>
    <w:rsid w:val="00DD6854"/>
    <w:rsid w:val="00DD6A06"/>
    <w:rsid w:val="00DD77DF"/>
    <w:rsid w:val="00DD7F16"/>
    <w:rsid w:val="00DE04BD"/>
    <w:rsid w:val="00DE0965"/>
    <w:rsid w:val="00DE0BD3"/>
    <w:rsid w:val="00DE0E6D"/>
    <w:rsid w:val="00DE1183"/>
    <w:rsid w:val="00DE1686"/>
    <w:rsid w:val="00DE1858"/>
    <w:rsid w:val="00DE1E72"/>
    <w:rsid w:val="00DE1F77"/>
    <w:rsid w:val="00DE2132"/>
    <w:rsid w:val="00DE228B"/>
    <w:rsid w:val="00DE2354"/>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4E1F"/>
    <w:rsid w:val="00DE549B"/>
    <w:rsid w:val="00DE57CE"/>
    <w:rsid w:val="00DE58D1"/>
    <w:rsid w:val="00DE5CB3"/>
    <w:rsid w:val="00DE679A"/>
    <w:rsid w:val="00DE69C1"/>
    <w:rsid w:val="00DE73E9"/>
    <w:rsid w:val="00DE7993"/>
    <w:rsid w:val="00DE79F5"/>
    <w:rsid w:val="00DE79FF"/>
    <w:rsid w:val="00DF034D"/>
    <w:rsid w:val="00DF0376"/>
    <w:rsid w:val="00DF07B5"/>
    <w:rsid w:val="00DF0F27"/>
    <w:rsid w:val="00DF101D"/>
    <w:rsid w:val="00DF1532"/>
    <w:rsid w:val="00DF1A16"/>
    <w:rsid w:val="00DF1B26"/>
    <w:rsid w:val="00DF1C92"/>
    <w:rsid w:val="00DF202B"/>
    <w:rsid w:val="00DF2299"/>
    <w:rsid w:val="00DF23F3"/>
    <w:rsid w:val="00DF29AB"/>
    <w:rsid w:val="00DF2FD7"/>
    <w:rsid w:val="00DF32CB"/>
    <w:rsid w:val="00DF3DA6"/>
    <w:rsid w:val="00DF4184"/>
    <w:rsid w:val="00DF463B"/>
    <w:rsid w:val="00DF4805"/>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9A8"/>
    <w:rsid w:val="00E00AE4"/>
    <w:rsid w:val="00E01147"/>
    <w:rsid w:val="00E0126D"/>
    <w:rsid w:val="00E0128E"/>
    <w:rsid w:val="00E01735"/>
    <w:rsid w:val="00E01A25"/>
    <w:rsid w:val="00E01B56"/>
    <w:rsid w:val="00E01FAA"/>
    <w:rsid w:val="00E02360"/>
    <w:rsid w:val="00E027FC"/>
    <w:rsid w:val="00E02B71"/>
    <w:rsid w:val="00E02BF4"/>
    <w:rsid w:val="00E02D5E"/>
    <w:rsid w:val="00E02F3C"/>
    <w:rsid w:val="00E02FA1"/>
    <w:rsid w:val="00E0334F"/>
    <w:rsid w:val="00E03413"/>
    <w:rsid w:val="00E03F37"/>
    <w:rsid w:val="00E04917"/>
    <w:rsid w:val="00E05003"/>
    <w:rsid w:val="00E050A2"/>
    <w:rsid w:val="00E051F1"/>
    <w:rsid w:val="00E0530D"/>
    <w:rsid w:val="00E0549C"/>
    <w:rsid w:val="00E05742"/>
    <w:rsid w:val="00E0592C"/>
    <w:rsid w:val="00E05982"/>
    <w:rsid w:val="00E05C5F"/>
    <w:rsid w:val="00E05C98"/>
    <w:rsid w:val="00E05E5C"/>
    <w:rsid w:val="00E05EB8"/>
    <w:rsid w:val="00E05F0C"/>
    <w:rsid w:val="00E0622D"/>
    <w:rsid w:val="00E06CAA"/>
    <w:rsid w:val="00E06D54"/>
    <w:rsid w:val="00E07061"/>
    <w:rsid w:val="00E07417"/>
    <w:rsid w:val="00E07509"/>
    <w:rsid w:val="00E075E9"/>
    <w:rsid w:val="00E07707"/>
    <w:rsid w:val="00E0779F"/>
    <w:rsid w:val="00E0786F"/>
    <w:rsid w:val="00E07BF5"/>
    <w:rsid w:val="00E07C09"/>
    <w:rsid w:val="00E07C4D"/>
    <w:rsid w:val="00E07E3A"/>
    <w:rsid w:val="00E1035C"/>
    <w:rsid w:val="00E10609"/>
    <w:rsid w:val="00E10A7B"/>
    <w:rsid w:val="00E1111B"/>
    <w:rsid w:val="00E11133"/>
    <w:rsid w:val="00E116C4"/>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B23"/>
    <w:rsid w:val="00E14F83"/>
    <w:rsid w:val="00E14FA5"/>
    <w:rsid w:val="00E15486"/>
    <w:rsid w:val="00E154B0"/>
    <w:rsid w:val="00E156A4"/>
    <w:rsid w:val="00E1586C"/>
    <w:rsid w:val="00E15907"/>
    <w:rsid w:val="00E1693F"/>
    <w:rsid w:val="00E16B8E"/>
    <w:rsid w:val="00E16B9F"/>
    <w:rsid w:val="00E16C4E"/>
    <w:rsid w:val="00E16D2D"/>
    <w:rsid w:val="00E16E1D"/>
    <w:rsid w:val="00E16F7E"/>
    <w:rsid w:val="00E1765D"/>
    <w:rsid w:val="00E178EA"/>
    <w:rsid w:val="00E17DBF"/>
    <w:rsid w:val="00E2004F"/>
    <w:rsid w:val="00E204DD"/>
    <w:rsid w:val="00E206C2"/>
    <w:rsid w:val="00E20860"/>
    <w:rsid w:val="00E20874"/>
    <w:rsid w:val="00E20BAA"/>
    <w:rsid w:val="00E20D66"/>
    <w:rsid w:val="00E20D86"/>
    <w:rsid w:val="00E21286"/>
    <w:rsid w:val="00E215C8"/>
    <w:rsid w:val="00E2175E"/>
    <w:rsid w:val="00E2198D"/>
    <w:rsid w:val="00E21A5B"/>
    <w:rsid w:val="00E21CE7"/>
    <w:rsid w:val="00E21D19"/>
    <w:rsid w:val="00E21DD0"/>
    <w:rsid w:val="00E22050"/>
    <w:rsid w:val="00E2219F"/>
    <w:rsid w:val="00E221D9"/>
    <w:rsid w:val="00E22CAB"/>
    <w:rsid w:val="00E22DF4"/>
    <w:rsid w:val="00E23696"/>
    <w:rsid w:val="00E23C86"/>
    <w:rsid w:val="00E23D1F"/>
    <w:rsid w:val="00E24054"/>
    <w:rsid w:val="00E246A2"/>
    <w:rsid w:val="00E24728"/>
    <w:rsid w:val="00E24928"/>
    <w:rsid w:val="00E2495E"/>
    <w:rsid w:val="00E24E9C"/>
    <w:rsid w:val="00E24F60"/>
    <w:rsid w:val="00E25256"/>
    <w:rsid w:val="00E253A4"/>
    <w:rsid w:val="00E2570D"/>
    <w:rsid w:val="00E25D50"/>
    <w:rsid w:val="00E260D6"/>
    <w:rsid w:val="00E26113"/>
    <w:rsid w:val="00E26207"/>
    <w:rsid w:val="00E265AD"/>
    <w:rsid w:val="00E2669B"/>
    <w:rsid w:val="00E267F0"/>
    <w:rsid w:val="00E2680A"/>
    <w:rsid w:val="00E26B13"/>
    <w:rsid w:val="00E26C22"/>
    <w:rsid w:val="00E272B9"/>
    <w:rsid w:val="00E272C4"/>
    <w:rsid w:val="00E2744D"/>
    <w:rsid w:val="00E2783A"/>
    <w:rsid w:val="00E27B60"/>
    <w:rsid w:val="00E27C39"/>
    <w:rsid w:val="00E27CF6"/>
    <w:rsid w:val="00E27E6A"/>
    <w:rsid w:val="00E27EBC"/>
    <w:rsid w:val="00E3080E"/>
    <w:rsid w:val="00E3083E"/>
    <w:rsid w:val="00E30E85"/>
    <w:rsid w:val="00E31237"/>
    <w:rsid w:val="00E31247"/>
    <w:rsid w:val="00E31640"/>
    <w:rsid w:val="00E3182C"/>
    <w:rsid w:val="00E31A23"/>
    <w:rsid w:val="00E31A51"/>
    <w:rsid w:val="00E31AFC"/>
    <w:rsid w:val="00E31DC1"/>
    <w:rsid w:val="00E31EF2"/>
    <w:rsid w:val="00E3294F"/>
    <w:rsid w:val="00E32A6D"/>
    <w:rsid w:val="00E32BF4"/>
    <w:rsid w:val="00E32D72"/>
    <w:rsid w:val="00E32EBD"/>
    <w:rsid w:val="00E32F8E"/>
    <w:rsid w:val="00E33003"/>
    <w:rsid w:val="00E330F9"/>
    <w:rsid w:val="00E334F4"/>
    <w:rsid w:val="00E336C9"/>
    <w:rsid w:val="00E33917"/>
    <w:rsid w:val="00E33B7D"/>
    <w:rsid w:val="00E33CB1"/>
    <w:rsid w:val="00E33D56"/>
    <w:rsid w:val="00E33F01"/>
    <w:rsid w:val="00E34647"/>
    <w:rsid w:val="00E34DF7"/>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824"/>
    <w:rsid w:val="00E37A1E"/>
    <w:rsid w:val="00E37A2C"/>
    <w:rsid w:val="00E4016E"/>
    <w:rsid w:val="00E40A50"/>
    <w:rsid w:val="00E4138E"/>
    <w:rsid w:val="00E417A6"/>
    <w:rsid w:val="00E41982"/>
    <w:rsid w:val="00E41AC1"/>
    <w:rsid w:val="00E41B79"/>
    <w:rsid w:val="00E41BDA"/>
    <w:rsid w:val="00E41C26"/>
    <w:rsid w:val="00E426BF"/>
    <w:rsid w:val="00E42B75"/>
    <w:rsid w:val="00E42ED3"/>
    <w:rsid w:val="00E43406"/>
    <w:rsid w:val="00E4352D"/>
    <w:rsid w:val="00E43647"/>
    <w:rsid w:val="00E43E04"/>
    <w:rsid w:val="00E43E37"/>
    <w:rsid w:val="00E43F58"/>
    <w:rsid w:val="00E440A0"/>
    <w:rsid w:val="00E4424D"/>
    <w:rsid w:val="00E4499C"/>
    <w:rsid w:val="00E44F50"/>
    <w:rsid w:val="00E45011"/>
    <w:rsid w:val="00E456BE"/>
    <w:rsid w:val="00E45C13"/>
    <w:rsid w:val="00E46510"/>
    <w:rsid w:val="00E46D3C"/>
    <w:rsid w:val="00E46D9E"/>
    <w:rsid w:val="00E46EE2"/>
    <w:rsid w:val="00E4772F"/>
    <w:rsid w:val="00E478DE"/>
    <w:rsid w:val="00E47B21"/>
    <w:rsid w:val="00E47DAA"/>
    <w:rsid w:val="00E47EDD"/>
    <w:rsid w:val="00E47FD4"/>
    <w:rsid w:val="00E50151"/>
    <w:rsid w:val="00E506FF"/>
    <w:rsid w:val="00E50BCE"/>
    <w:rsid w:val="00E50E93"/>
    <w:rsid w:val="00E51222"/>
    <w:rsid w:val="00E513E9"/>
    <w:rsid w:val="00E516A3"/>
    <w:rsid w:val="00E5190B"/>
    <w:rsid w:val="00E51A27"/>
    <w:rsid w:val="00E51C0A"/>
    <w:rsid w:val="00E51D25"/>
    <w:rsid w:val="00E522E6"/>
    <w:rsid w:val="00E5234B"/>
    <w:rsid w:val="00E52F05"/>
    <w:rsid w:val="00E52FA3"/>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A81"/>
    <w:rsid w:val="00E56DFF"/>
    <w:rsid w:val="00E56F19"/>
    <w:rsid w:val="00E576E2"/>
    <w:rsid w:val="00E57D2F"/>
    <w:rsid w:val="00E57EA5"/>
    <w:rsid w:val="00E604E3"/>
    <w:rsid w:val="00E6052A"/>
    <w:rsid w:val="00E60A34"/>
    <w:rsid w:val="00E60B31"/>
    <w:rsid w:val="00E60BDF"/>
    <w:rsid w:val="00E60D17"/>
    <w:rsid w:val="00E60DBD"/>
    <w:rsid w:val="00E6103F"/>
    <w:rsid w:val="00E61074"/>
    <w:rsid w:val="00E610EB"/>
    <w:rsid w:val="00E611B8"/>
    <w:rsid w:val="00E6149F"/>
    <w:rsid w:val="00E6221E"/>
    <w:rsid w:val="00E622C1"/>
    <w:rsid w:val="00E6248E"/>
    <w:rsid w:val="00E62716"/>
    <w:rsid w:val="00E62E63"/>
    <w:rsid w:val="00E62EBA"/>
    <w:rsid w:val="00E63542"/>
    <w:rsid w:val="00E637BA"/>
    <w:rsid w:val="00E63999"/>
    <w:rsid w:val="00E63BA8"/>
    <w:rsid w:val="00E63C84"/>
    <w:rsid w:val="00E642D7"/>
    <w:rsid w:val="00E646D3"/>
    <w:rsid w:val="00E6481E"/>
    <w:rsid w:val="00E64881"/>
    <w:rsid w:val="00E649BC"/>
    <w:rsid w:val="00E65068"/>
    <w:rsid w:val="00E652EE"/>
    <w:rsid w:val="00E65318"/>
    <w:rsid w:val="00E65489"/>
    <w:rsid w:val="00E65493"/>
    <w:rsid w:val="00E66484"/>
    <w:rsid w:val="00E6671C"/>
    <w:rsid w:val="00E67383"/>
    <w:rsid w:val="00E6768E"/>
    <w:rsid w:val="00E678B7"/>
    <w:rsid w:val="00E67BA1"/>
    <w:rsid w:val="00E67FD7"/>
    <w:rsid w:val="00E67FE6"/>
    <w:rsid w:val="00E7024D"/>
    <w:rsid w:val="00E70D3E"/>
    <w:rsid w:val="00E71030"/>
    <w:rsid w:val="00E71394"/>
    <w:rsid w:val="00E719BC"/>
    <w:rsid w:val="00E72199"/>
    <w:rsid w:val="00E72333"/>
    <w:rsid w:val="00E72405"/>
    <w:rsid w:val="00E72684"/>
    <w:rsid w:val="00E726C7"/>
    <w:rsid w:val="00E726E1"/>
    <w:rsid w:val="00E72849"/>
    <w:rsid w:val="00E72B36"/>
    <w:rsid w:val="00E72BE1"/>
    <w:rsid w:val="00E72C39"/>
    <w:rsid w:val="00E7303B"/>
    <w:rsid w:val="00E733C4"/>
    <w:rsid w:val="00E7378B"/>
    <w:rsid w:val="00E73A1B"/>
    <w:rsid w:val="00E73FD6"/>
    <w:rsid w:val="00E73FE3"/>
    <w:rsid w:val="00E747F5"/>
    <w:rsid w:val="00E74FAF"/>
    <w:rsid w:val="00E757EE"/>
    <w:rsid w:val="00E75B75"/>
    <w:rsid w:val="00E75D41"/>
    <w:rsid w:val="00E75E54"/>
    <w:rsid w:val="00E760A9"/>
    <w:rsid w:val="00E7624B"/>
    <w:rsid w:val="00E76624"/>
    <w:rsid w:val="00E7666E"/>
    <w:rsid w:val="00E767AD"/>
    <w:rsid w:val="00E76E58"/>
    <w:rsid w:val="00E76FE4"/>
    <w:rsid w:val="00E77314"/>
    <w:rsid w:val="00E774FF"/>
    <w:rsid w:val="00E77609"/>
    <w:rsid w:val="00E777F9"/>
    <w:rsid w:val="00E77A94"/>
    <w:rsid w:val="00E803A0"/>
    <w:rsid w:val="00E80819"/>
    <w:rsid w:val="00E808E7"/>
    <w:rsid w:val="00E80A84"/>
    <w:rsid w:val="00E80CD3"/>
    <w:rsid w:val="00E80E62"/>
    <w:rsid w:val="00E81602"/>
    <w:rsid w:val="00E816DF"/>
    <w:rsid w:val="00E81822"/>
    <w:rsid w:val="00E819C7"/>
    <w:rsid w:val="00E81A56"/>
    <w:rsid w:val="00E81C26"/>
    <w:rsid w:val="00E82779"/>
    <w:rsid w:val="00E82CF9"/>
    <w:rsid w:val="00E83699"/>
    <w:rsid w:val="00E83D14"/>
    <w:rsid w:val="00E83D60"/>
    <w:rsid w:val="00E8414A"/>
    <w:rsid w:val="00E841F9"/>
    <w:rsid w:val="00E84386"/>
    <w:rsid w:val="00E847BE"/>
    <w:rsid w:val="00E8503C"/>
    <w:rsid w:val="00E8558B"/>
    <w:rsid w:val="00E85D1C"/>
    <w:rsid w:val="00E85E7B"/>
    <w:rsid w:val="00E866C9"/>
    <w:rsid w:val="00E8677B"/>
    <w:rsid w:val="00E867CD"/>
    <w:rsid w:val="00E86873"/>
    <w:rsid w:val="00E869FC"/>
    <w:rsid w:val="00E86B31"/>
    <w:rsid w:val="00E87441"/>
    <w:rsid w:val="00E876F6"/>
    <w:rsid w:val="00E87BC1"/>
    <w:rsid w:val="00E87D94"/>
    <w:rsid w:val="00E900E4"/>
    <w:rsid w:val="00E901F7"/>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3CA9"/>
    <w:rsid w:val="00E94201"/>
    <w:rsid w:val="00E94CEE"/>
    <w:rsid w:val="00E94D17"/>
    <w:rsid w:val="00E95127"/>
    <w:rsid w:val="00E9536C"/>
    <w:rsid w:val="00E95739"/>
    <w:rsid w:val="00E96119"/>
    <w:rsid w:val="00E964A0"/>
    <w:rsid w:val="00E964EA"/>
    <w:rsid w:val="00E96549"/>
    <w:rsid w:val="00E965DC"/>
    <w:rsid w:val="00E966A8"/>
    <w:rsid w:val="00E966D6"/>
    <w:rsid w:val="00E976EE"/>
    <w:rsid w:val="00E9779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551"/>
    <w:rsid w:val="00EA36D0"/>
    <w:rsid w:val="00EA396D"/>
    <w:rsid w:val="00EA3EF5"/>
    <w:rsid w:val="00EA415A"/>
    <w:rsid w:val="00EA41DC"/>
    <w:rsid w:val="00EA455C"/>
    <w:rsid w:val="00EA469C"/>
    <w:rsid w:val="00EA4B1B"/>
    <w:rsid w:val="00EA4D74"/>
    <w:rsid w:val="00EA4F5F"/>
    <w:rsid w:val="00EA50C1"/>
    <w:rsid w:val="00EA53F2"/>
    <w:rsid w:val="00EA56DA"/>
    <w:rsid w:val="00EA5800"/>
    <w:rsid w:val="00EA5F2B"/>
    <w:rsid w:val="00EA5FD7"/>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29D"/>
    <w:rsid w:val="00EB37B5"/>
    <w:rsid w:val="00EB3A98"/>
    <w:rsid w:val="00EB3D96"/>
    <w:rsid w:val="00EB400F"/>
    <w:rsid w:val="00EB4618"/>
    <w:rsid w:val="00EB4696"/>
    <w:rsid w:val="00EB480C"/>
    <w:rsid w:val="00EB48B6"/>
    <w:rsid w:val="00EB48CB"/>
    <w:rsid w:val="00EB4923"/>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02"/>
    <w:rsid w:val="00EB7C54"/>
    <w:rsid w:val="00EB7D10"/>
    <w:rsid w:val="00EC020F"/>
    <w:rsid w:val="00EC04D2"/>
    <w:rsid w:val="00EC088C"/>
    <w:rsid w:val="00EC095B"/>
    <w:rsid w:val="00EC0D2B"/>
    <w:rsid w:val="00EC1113"/>
    <w:rsid w:val="00EC1118"/>
    <w:rsid w:val="00EC146A"/>
    <w:rsid w:val="00EC1B5F"/>
    <w:rsid w:val="00EC1FBE"/>
    <w:rsid w:val="00EC22D6"/>
    <w:rsid w:val="00EC24DC"/>
    <w:rsid w:val="00EC267F"/>
    <w:rsid w:val="00EC286B"/>
    <w:rsid w:val="00EC31AA"/>
    <w:rsid w:val="00EC3245"/>
    <w:rsid w:val="00EC37CB"/>
    <w:rsid w:val="00EC39C0"/>
    <w:rsid w:val="00EC3F12"/>
    <w:rsid w:val="00EC4353"/>
    <w:rsid w:val="00EC448A"/>
    <w:rsid w:val="00EC44EA"/>
    <w:rsid w:val="00EC4C9C"/>
    <w:rsid w:val="00EC510B"/>
    <w:rsid w:val="00EC5911"/>
    <w:rsid w:val="00EC5B2B"/>
    <w:rsid w:val="00EC5BCB"/>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2C0B"/>
    <w:rsid w:val="00ED2FE7"/>
    <w:rsid w:val="00ED32FC"/>
    <w:rsid w:val="00ED3469"/>
    <w:rsid w:val="00ED36BF"/>
    <w:rsid w:val="00ED3BCA"/>
    <w:rsid w:val="00ED3BD3"/>
    <w:rsid w:val="00ED3CEF"/>
    <w:rsid w:val="00ED3D4B"/>
    <w:rsid w:val="00ED4169"/>
    <w:rsid w:val="00ED44E0"/>
    <w:rsid w:val="00ED472E"/>
    <w:rsid w:val="00ED486B"/>
    <w:rsid w:val="00ED4874"/>
    <w:rsid w:val="00ED498A"/>
    <w:rsid w:val="00ED513A"/>
    <w:rsid w:val="00ED515E"/>
    <w:rsid w:val="00ED56BD"/>
    <w:rsid w:val="00ED66D8"/>
    <w:rsid w:val="00ED6D50"/>
    <w:rsid w:val="00ED6E39"/>
    <w:rsid w:val="00ED6E7D"/>
    <w:rsid w:val="00ED70C9"/>
    <w:rsid w:val="00ED7FAC"/>
    <w:rsid w:val="00EE0ACD"/>
    <w:rsid w:val="00EE1015"/>
    <w:rsid w:val="00EE12D4"/>
    <w:rsid w:val="00EE1349"/>
    <w:rsid w:val="00EE1519"/>
    <w:rsid w:val="00EE152E"/>
    <w:rsid w:val="00EE1782"/>
    <w:rsid w:val="00EE1A50"/>
    <w:rsid w:val="00EE2284"/>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5F25"/>
    <w:rsid w:val="00EE66E8"/>
    <w:rsid w:val="00EE6822"/>
    <w:rsid w:val="00EE687B"/>
    <w:rsid w:val="00EE6C1E"/>
    <w:rsid w:val="00EE701B"/>
    <w:rsid w:val="00EE75C4"/>
    <w:rsid w:val="00EE7684"/>
    <w:rsid w:val="00EE78F9"/>
    <w:rsid w:val="00EE799C"/>
    <w:rsid w:val="00EE7EB8"/>
    <w:rsid w:val="00EF00BF"/>
    <w:rsid w:val="00EF0289"/>
    <w:rsid w:val="00EF0656"/>
    <w:rsid w:val="00EF0759"/>
    <w:rsid w:val="00EF085C"/>
    <w:rsid w:val="00EF0874"/>
    <w:rsid w:val="00EF0CC4"/>
    <w:rsid w:val="00EF1245"/>
    <w:rsid w:val="00EF1318"/>
    <w:rsid w:val="00EF15C5"/>
    <w:rsid w:val="00EF1CCB"/>
    <w:rsid w:val="00EF24CE"/>
    <w:rsid w:val="00EF28EE"/>
    <w:rsid w:val="00EF2B2D"/>
    <w:rsid w:val="00EF2CBD"/>
    <w:rsid w:val="00EF2D2A"/>
    <w:rsid w:val="00EF3519"/>
    <w:rsid w:val="00EF376F"/>
    <w:rsid w:val="00EF4106"/>
    <w:rsid w:val="00EF41F1"/>
    <w:rsid w:val="00EF4440"/>
    <w:rsid w:val="00EF44FA"/>
    <w:rsid w:val="00EF45F7"/>
    <w:rsid w:val="00EF4832"/>
    <w:rsid w:val="00EF48F4"/>
    <w:rsid w:val="00EF4B8A"/>
    <w:rsid w:val="00EF537B"/>
    <w:rsid w:val="00EF59AF"/>
    <w:rsid w:val="00EF5A21"/>
    <w:rsid w:val="00EF5E1A"/>
    <w:rsid w:val="00EF6123"/>
    <w:rsid w:val="00EF61BD"/>
    <w:rsid w:val="00EF66A4"/>
    <w:rsid w:val="00EF6DDF"/>
    <w:rsid w:val="00EF719B"/>
    <w:rsid w:val="00EF72E2"/>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947"/>
    <w:rsid w:val="00F03152"/>
    <w:rsid w:val="00F0321C"/>
    <w:rsid w:val="00F0334F"/>
    <w:rsid w:val="00F037C1"/>
    <w:rsid w:val="00F0391B"/>
    <w:rsid w:val="00F03C07"/>
    <w:rsid w:val="00F03DD7"/>
    <w:rsid w:val="00F04E0D"/>
    <w:rsid w:val="00F05D6F"/>
    <w:rsid w:val="00F061A7"/>
    <w:rsid w:val="00F06277"/>
    <w:rsid w:val="00F06413"/>
    <w:rsid w:val="00F065B1"/>
    <w:rsid w:val="00F066DA"/>
    <w:rsid w:val="00F06EC9"/>
    <w:rsid w:val="00F07151"/>
    <w:rsid w:val="00F072B5"/>
    <w:rsid w:val="00F0780F"/>
    <w:rsid w:val="00F07983"/>
    <w:rsid w:val="00F07D4D"/>
    <w:rsid w:val="00F1045F"/>
    <w:rsid w:val="00F10C17"/>
    <w:rsid w:val="00F11154"/>
    <w:rsid w:val="00F11359"/>
    <w:rsid w:val="00F1175A"/>
    <w:rsid w:val="00F11CB2"/>
    <w:rsid w:val="00F11D44"/>
    <w:rsid w:val="00F11FF7"/>
    <w:rsid w:val="00F1276D"/>
    <w:rsid w:val="00F12BD5"/>
    <w:rsid w:val="00F12BEF"/>
    <w:rsid w:val="00F12D73"/>
    <w:rsid w:val="00F1337E"/>
    <w:rsid w:val="00F13428"/>
    <w:rsid w:val="00F13FAF"/>
    <w:rsid w:val="00F141C1"/>
    <w:rsid w:val="00F1424A"/>
    <w:rsid w:val="00F1447C"/>
    <w:rsid w:val="00F14505"/>
    <w:rsid w:val="00F14D12"/>
    <w:rsid w:val="00F14DA9"/>
    <w:rsid w:val="00F15416"/>
    <w:rsid w:val="00F155AB"/>
    <w:rsid w:val="00F15AE4"/>
    <w:rsid w:val="00F15C3C"/>
    <w:rsid w:val="00F16366"/>
    <w:rsid w:val="00F1652B"/>
    <w:rsid w:val="00F168CA"/>
    <w:rsid w:val="00F1707B"/>
    <w:rsid w:val="00F1740B"/>
    <w:rsid w:val="00F17877"/>
    <w:rsid w:val="00F17966"/>
    <w:rsid w:val="00F179B2"/>
    <w:rsid w:val="00F17A9C"/>
    <w:rsid w:val="00F17AFB"/>
    <w:rsid w:val="00F17D2C"/>
    <w:rsid w:val="00F20250"/>
    <w:rsid w:val="00F202AB"/>
    <w:rsid w:val="00F20C17"/>
    <w:rsid w:val="00F21289"/>
    <w:rsid w:val="00F2137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4D99"/>
    <w:rsid w:val="00F24E76"/>
    <w:rsid w:val="00F25368"/>
    <w:rsid w:val="00F25B50"/>
    <w:rsid w:val="00F25C4E"/>
    <w:rsid w:val="00F25D8A"/>
    <w:rsid w:val="00F26033"/>
    <w:rsid w:val="00F2634D"/>
    <w:rsid w:val="00F266BB"/>
    <w:rsid w:val="00F2696D"/>
    <w:rsid w:val="00F26CEE"/>
    <w:rsid w:val="00F27198"/>
    <w:rsid w:val="00F277B9"/>
    <w:rsid w:val="00F27B38"/>
    <w:rsid w:val="00F27D58"/>
    <w:rsid w:val="00F27F08"/>
    <w:rsid w:val="00F3034E"/>
    <w:rsid w:val="00F3049B"/>
    <w:rsid w:val="00F304E0"/>
    <w:rsid w:val="00F30701"/>
    <w:rsid w:val="00F307BB"/>
    <w:rsid w:val="00F30C28"/>
    <w:rsid w:val="00F30DBF"/>
    <w:rsid w:val="00F314F2"/>
    <w:rsid w:val="00F315BF"/>
    <w:rsid w:val="00F31DDD"/>
    <w:rsid w:val="00F3226D"/>
    <w:rsid w:val="00F3279C"/>
    <w:rsid w:val="00F3298C"/>
    <w:rsid w:val="00F32B32"/>
    <w:rsid w:val="00F3304D"/>
    <w:rsid w:val="00F330C4"/>
    <w:rsid w:val="00F33973"/>
    <w:rsid w:val="00F33F5B"/>
    <w:rsid w:val="00F33FE5"/>
    <w:rsid w:val="00F343B5"/>
    <w:rsid w:val="00F3475E"/>
    <w:rsid w:val="00F34A95"/>
    <w:rsid w:val="00F34A98"/>
    <w:rsid w:val="00F34CBC"/>
    <w:rsid w:val="00F34F27"/>
    <w:rsid w:val="00F351D4"/>
    <w:rsid w:val="00F35B6D"/>
    <w:rsid w:val="00F35C50"/>
    <w:rsid w:val="00F35D89"/>
    <w:rsid w:val="00F35E97"/>
    <w:rsid w:val="00F361E7"/>
    <w:rsid w:val="00F366A0"/>
    <w:rsid w:val="00F367D3"/>
    <w:rsid w:val="00F36C69"/>
    <w:rsid w:val="00F36D20"/>
    <w:rsid w:val="00F370CA"/>
    <w:rsid w:val="00F371AA"/>
    <w:rsid w:val="00F379E8"/>
    <w:rsid w:val="00F37E9F"/>
    <w:rsid w:val="00F37ED0"/>
    <w:rsid w:val="00F40532"/>
    <w:rsid w:val="00F4075D"/>
    <w:rsid w:val="00F40782"/>
    <w:rsid w:val="00F407F9"/>
    <w:rsid w:val="00F40B62"/>
    <w:rsid w:val="00F40BB2"/>
    <w:rsid w:val="00F40D10"/>
    <w:rsid w:val="00F41F5B"/>
    <w:rsid w:val="00F4278E"/>
    <w:rsid w:val="00F42C09"/>
    <w:rsid w:val="00F42D78"/>
    <w:rsid w:val="00F42EBB"/>
    <w:rsid w:val="00F4335C"/>
    <w:rsid w:val="00F4348B"/>
    <w:rsid w:val="00F43557"/>
    <w:rsid w:val="00F43909"/>
    <w:rsid w:val="00F43A78"/>
    <w:rsid w:val="00F43B08"/>
    <w:rsid w:val="00F44261"/>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B82"/>
    <w:rsid w:val="00F50DCF"/>
    <w:rsid w:val="00F51099"/>
    <w:rsid w:val="00F51157"/>
    <w:rsid w:val="00F51551"/>
    <w:rsid w:val="00F518B0"/>
    <w:rsid w:val="00F51A2D"/>
    <w:rsid w:val="00F52285"/>
    <w:rsid w:val="00F5255B"/>
    <w:rsid w:val="00F52A12"/>
    <w:rsid w:val="00F52D70"/>
    <w:rsid w:val="00F52E48"/>
    <w:rsid w:val="00F52EE7"/>
    <w:rsid w:val="00F536D2"/>
    <w:rsid w:val="00F53737"/>
    <w:rsid w:val="00F53A3D"/>
    <w:rsid w:val="00F53E3E"/>
    <w:rsid w:val="00F54016"/>
    <w:rsid w:val="00F5478C"/>
    <w:rsid w:val="00F547AB"/>
    <w:rsid w:val="00F54B81"/>
    <w:rsid w:val="00F54FD6"/>
    <w:rsid w:val="00F55388"/>
    <w:rsid w:val="00F554BE"/>
    <w:rsid w:val="00F557E6"/>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0EF3"/>
    <w:rsid w:val="00F6130E"/>
    <w:rsid w:val="00F61848"/>
    <w:rsid w:val="00F61A0D"/>
    <w:rsid w:val="00F61B5B"/>
    <w:rsid w:val="00F61EBD"/>
    <w:rsid w:val="00F61EFF"/>
    <w:rsid w:val="00F6216B"/>
    <w:rsid w:val="00F62218"/>
    <w:rsid w:val="00F62434"/>
    <w:rsid w:val="00F62616"/>
    <w:rsid w:val="00F627F6"/>
    <w:rsid w:val="00F62943"/>
    <w:rsid w:val="00F62E38"/>
    <w:rsid w:val="00F63AAD"/>
    <w:rsid w:val="00F63C3E"/>
    <w:rsid w:val="00F63F00"/>
    <w:rsid w:val="00F641E7"/>
    <w:rsid w:val="00F64349"/>
    <w:rsid w:val="00F64359"/>
    <w:rsid w:val="00F6480A"/>
    <w:rsid w:val="00F64BF5"/>
    <w:rsid w:val="00F64F01"/>
    <w:rsid w:val="00F65763"/>
    <w:rsid w:val="00F657D4"/>
    <w:rsid w:val="00F6599B"/>
    <w:rsid w:val="00F65BE0"/>
    <w:rsid w:val="00F660C1"/>
    <w:rsid w:val="00F66410"/>
    <w:rsid w:val="00F66958"/>
    <w:rsid w:val="00F66AF4"/>
    <w:rsid w:val="00F66BF6"/>
    <w:rsid w:val="00F66E91"/>
    <w:rsid w:val="00F6730B"/>
    <w:rsid w:val="00F67654"/>
    <w:rsid w:val="00F67998"/>
    <w:rsid w:val="00F67E63"/>
    <w:rsid w:val="00F67EAD"/>
    <w:rsid w:val="00F67F63"/>
    <w:rsid w:val="00F700CE"/>
    <w:rsid w:val="00F70282"/>
    <w:rsid w:val="00F70336"/>
    <w:rsid w:val="00F708F6"/>
    <w:rsid w:val="00F713E6"/>
    <w:rsid w:val="00F71424"/>
    <w:rsid w:val="00F71497"/>
    <w:rsid w:val="00F716FF"/>
    <w:rsid w:val="00F718C7"/>
    <w:rsid w:val="00F719DC"/>
    <w:rsid w:val="00F71A26"/>
    <w:rsid w:val="00F71AB6"/>
    <w:rsid w:val="00F71FD0"/>
    <w:rsid w:val="00F72183"/>
    <w:rsid w:val="00F724F6"/>
    <w:rsid w:val="00F727D7"/>
    <w:rsid w:val="00F7293F"/>
    <w:rsid w:val="00F73084"/>
    <w:rsid w:val="00F731D1"/>
    <w:rsid w:val="00F7336E"/>
    <w:rsid w:val="00F73668"/>
    <w:rsid w:val="00F73701"/>
    <w:rsid w:val="00F737FE"/>
    <w:rsid w:val="00F73EB3"/>
    <w:rsid w:val="00F7411F"/>
    <w:rsid w:val="00F741E4"/>
    <w:rsid w:val="00F74234"/>
    <w:rsid w:val="00F74DC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203D"/>
    <w:rsid w:val="00F82077"/>
    <w:rsid w:val="00F8212A"/>
    <w:rsid w:val="00F8221E"/>
    <w:rsid w:val="00F823D4"/>
    <w:rsid w:val="00F8242B"/>
    <w:rsid w:val="00F82563"/>
    <w:rsid w:val="00F83025"/>
    <w:rsid w:val="00F8320F"/>
    <w:rsid w:val="00F8343B"/>
    <w:rsid w:val="00F834ED"/>
    <w:rsid w:val="00F83BE5"/>
    <w:rsid w:val="00F83DBF"/>
    <w:rsid w:val="00F8479C"/>
    <w:rsid w:val="00F848E0"/>
    <w:rsid w:val="00F84924"/>
    <w:rsid w:val="00F8514B"/>
    <w:rsid w:val="00F8545B"/>
    <w:rsid w:val="00F85721"/>
    <w:rsid w:val="00F85E0A"/>
    <w:rsid w:val="00F8605A"/>
    <w:rsid w:val="00F86451"/>
    <w:rsid w:val="00F8687B"/>
    <w:rsid w:val="00F86ED7"/>
    <w:rsid w:val="00F87069"/>
    <w:rsid w:val="00F873FD"/>
    <w:rsid w:val="00F875E9"/>
    <w:rsid w:val="00F879B0"/>
    <w:rsid w:val="00F87D88"/>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30B0"/>
    <w:rsid w:val="00F9317A"/>
    <w:rsid w:val="00F93249"/>
    <w:rsid w:val="00F9325D"/>
    <w:rsid w:val="00F93482"/>
    <w:rsid w:val="00F93656"/>
    <w:rsid w:val="00F936C6"/>
    <w:rsid w:val="00F93726"/>
    <w:rsid w:val="00F9373B"/>
    <w:rsid w:val="00F93981"/>
    <w:rsid w:val="00F93D7F"/>
    <w:rsid w:val="00F93E44"/>
    <w:rsid w:val="00F93F45"/>
    <w:rsid w:val="00F94484"/>
    <w:rsid w:val="00F9499B"/>
    <w:rsid w:val="00F94B65"/>
    <w:rsid w:val="00F94BDA"/>
    <w:rsid w:val="00F950F5"/>
    <w:rsid w:val="00F9570B"/>
    <w:rsid w:val="00F95911"/>
    <w:rsid w:val="00F95CF9"/>
    <w:rsid w:val="00F95D07"/>
    <w:rsid w:val="00F95D32"/>
    <w:rsid w:val="00F95DCB"/>
    <w:rsid w:val="00F95DE6"/>
    <w:rsid w:val="00F95E91"/>
    <w:rsid w:val="00F95F97"/>
    <w:rsid w:val="00F96ACC"/>
    <w:rsid w:val="00F96DE6"/>
    <w:rsid w:val="00F9746D"/>
    <w:rsid w:val="00F97992"/>
    <w:rsid w:val="00F97DB4"/>
    <w:rsid w:val="00FA0429"/>
    <w:rsid w:val="00FA047E"/>
    <w:rsid w:val="00FA07F3"/>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A30"/>
    <w:rsid w:val="00FA3D44"/>
    <w:rsid w:val="00FA407E"/>
    <w:rsid w:val="00FA42C4"/>
    <w:rsid w:val="00FA4550"/>
    <w:rsid w:val="00FA45FA"/>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C2B"/>
    <w:rsid w:val="00FA7D6B"/>
    <w:rsid w:val="00FB06F5"/>
    <w:rsid w:val="00FB0963"/>
    <w:rsid w:val="00FB0978"/>
    <w:rsid w:val="00FB0BFE"/>
    <w:rsid w:val="00FB0CFA"/>
    <w:rsid w:val="00FB0EB5"/>
    <w:rsid w:val="00FB0ED3"/>
    <w:rsid w:val="00FB0EE3"/>
    <w:rsid w:val="00FB1056"/>
    <w:rsid w:val="00FB1519"/>
    <w:rsid w:val="00FB1701"/>
    <w:rsid w:val="00FB1809"/>
    <w:rsid w:val="00FB19B5"/>
    <w:rsid w:val="00FB25E3"/>
    <w:rsid w:val="00FB293E"/>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2A6"/>
    <w:rsid w:val="00FB74B0"/>
    <w:rsid w:val="00FB7A92"/>
    <w:rsid w:val="00FB7CC8"/>
    <w:rsid w:val="00FB7F3D"/>
    <w:rsid w:val="00FC00E5"/>
    <w:rsid w:val="00FC01DA"/>
    <w:rsid w:val="00FC0220"/>
    <w:rsid w:val="00FC026A"/>
    <w:rsid w:val="00FC04B6"/>
    <w:rsid w:val="00FC08E4"/>
    <w:rsid w:val="00FC1174"/>
    <w:rsid w:val="00FC19CC"/>
    <w:rsid w:val="00FC1BA6"/>
    <w:rsid w:val="00FC1DF5"/>
    <w:rsid w:val="00FC2268"/>
    <w:rsid w:val="00FC2495"/>
    <w:rsid w:val="00FC249D"/>
    <w:rsid w:val="00FC25D2"/>
    <w:rsid w:val="00FC3975"/>
    <w:rsid w:val="00FC4261"/>
    <w:rsid w:val="00FC43CF"/>
    <w:rsid w:val="00FC45D1"/>
    <w:rsid w:val="00FC4D57"/>
    <w:rsid w:val="00FC50A3"/>
    <w:rsid w:val="00FC5379"/>
    <w:rsid w:val="00FC543D"/>
    <w:rsid w:val="00FC5B36"/>
    <w:rsid w:val="00FC669F"/>
    <w:rsid w:val="00FC66BA"/>
    <w:rsid w:val="00FC6908"/>
    <w:rsid w:val="00FC6AA3"/>
    <w:rsid w:val="00FC6CEA"/>
    <w:rsid w:val="00FC6E4C"/>
    <w:rsid w:val="00FC7222"/>
    <w:rsid w:val="00FC72FC"/>
    <w:rsid w:val="00FC7744"/>
    <w:rsid w:val="00FC79B6"/>
    <w:rsid w:val="00FC7C92"/>
    <w:rsid w:val="00FC7D95"/>
    <w:rsid w:val="00FC7E08"/>
    <w:rsid w:val="00FD012C"/>
    <w:rsid w:val="00FD0B5A"/>
    <w:rsid w:val="00FD113A"/>
    <w:rsid w:val="00FD11D0"/>
    <w:rsid w:val="00FD1229"/>
    <w:rsid w:val="00FD12A4"/>
    <w:rsid w:val="00FD1B07"/>
    <w:rsid w:val="00FD1CA5"/>
    <w:rsid w:val="00FD1CA7"/>
    <w:rsid w:val="00FD1CD7"/>
    <w:rsid w:val="00FD1D4C"/>
    <w:rsid w:val="00FD1E0B"/>
    <w:rsid w:val="00FD2033"/>
    <w:rsid w:val="00FD2356"/>
    <w:rsid w:val="00FD24D1"/>
    <w:rsid w:val="00FD2746"/>
    <w:rsid w:val="00FD2811"/>
    <w:rsid w:val="00FD2923"/>
    <w:rsid w:val="00FD329C"/>
    <w:rsid w:val="00FD3448"/>
    <w:rsid w:val="00FD3512"/>
    <w:rsid w:val="00FD3553"/>
    <w:rsid w:val="00FD3977"/>
    <w:rsid w:val="00FD3B2E"/>
    <w:rsid w:val="00FD3EC7"/>
    <w:rsid w:val="00FD482C"/>
    <w:rsid w:val="00FD4DF3"/>
    <w:rsid w:val="00FD5028"/>
    <w:rsid w:val="00FD5098"/>
    <w:rsid w:val="00FD55D8"/>
    <w:rsid w:val="00FD57F1"/>
    <w:rsid w:val="00FD5879"/>
    <w:rsid w:val="00FD5CA0"/>
    <w:rsid w:val="00FD671B"/>
    <w:rsid w:val="00FD6933"/>
    <w:rsid w:val="00FD69F3"/>
    <w:rsid w:val="00FD6E8D"/>
    <w:rsid w:val="00FD6FF4"/>
    <w:rsid w:val="00FD70D3"/>
    <w:rsid w:val="00FD7395"/>
    <w:rsid w:val="00FD7A6F"/>
    <w:rsid w:val="00FD7A8D"/>
    <w:rsid w:val="00FD7D3F"/>
    <w:rsid w:val="00FE0100"/>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ADD"/>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E7D04"/>
    <w:rsid w:val="00FF0074"/>
    <w:rsid w:val="00FF01DB"/>
    <w:rsid w:val="00FF0C78"/>
    <w:rsid w:val="00FF107D"/>
    <w:rsid w:val="00FF19EA"/>
    <w:rsid w:val="00FF1BDE"/>
    <w:rsid w:val="00FF1E58"/>
    <w:rsid w:val="00FF22A0"/>
    <w:rsid w:val="00FF23C6"/>
    <w:rsid w:val="00FF262C"/>
    <w:rsid w:val="00FF2B9D"/>
    <w:rsid w:val="00FF305A"/>
    <w:rsid w:val="00FF31DF"/>
    <w:rsid w:val="00FF3800"/>
    <w:rsid w:val="00FF384E"/>
    <w:rsid w:val="00FF3B8C"/>
    <w:rsid w:val="00FF3D45"/>
    <w:rsid w:val="00FF3E75"/>
    <w:rsid w:val="00FF4696"/>
    <w:rsid w:val="00FF46C8"/>
    <w:rsid w:val="00FF47A8"/>
    <w:rsid w:val="00FF4F09"/>
    <w:rsid w:val="00FF51B5"/>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7CD"/>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caption" w:uiPriority="35" w:qFormat="1"/>
    <w:lsdException w:name="footnote reference" w:uiPriority="99"/>
    <w:lsdException w:name="annotation reference" w:uiPriority="99" w:qFormat="1"/>
    <w:lsdException w:name="endnote reference" w:uiPriority="99"/>
    <w:lsdException w:name="endnote text" w:uiPriority="99"/>
    <w:lsdException w:name="List Bullet" w:uiPriority="99" w:qFormat="1"/>
    <w:lsdException w:name="Title" w:uiPriority="10" w:qFormat="1"/>
    <w:lsdException w:name="Default Paragraph Font" w:uiPriority="1"/>
    <w:lsdException w:name="Body Text" w:uiPriority="99" w:qFormat="1"/>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5EC5"/>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uiPriority w:val="9"/>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rsid w:val="002C3A7D"/>
    <w:rPr>
      <w:rFonts w:ascii="Arial" w:hAnsi="Arial"/>
      <w:sz w:val="24"/>
      <w:lang w:val="x-none" w:eastAsia="x-none"/>
    </w:rPr>
  </w:style>
  <w:style w:type="character" w:customStyle="1" w:styleId="Nagwek3Znak">
    <w:name w:val="Nagłówek 3 Znak"/>
    <w:link w:val="Nagwek30"/>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qFormat/>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qFormat/>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C258EA"/>
    <w:pPr>
      <w:keepNext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360"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rsid w:val="001519C0"/>
    <w:pPr>
      <w:tabs>
        <w:tab w:val="center" w:pos="4536"/>
        <w:tab w:val="right" w:pos="9072"/>
      </w:tabs>
    </w:pPr>
    <w:rPr>
      <w:rFonts w:ascii="Arial" w:hAnsi="Arial"/>
      <w:sz w:val="24"/>
      <w:lang w:val="x-none" w:eastAsia="x-none"/>
    </w:rPr>
  </w:style>
  <w:style w:type="character" w:customStyle="1" w:styleId="StopkaZnak">
    <w:name w:val="Stopka Znak"/>
    <w:link w:val="Stopka"/>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qFormat/>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qFormat/>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qFormat/>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qFormat/>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uiPriority w:val="99"/>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rsid w:val="00865644"/>
    <w:rPr>
      <w:rFonts w:ascii="Arial" w:hAnsi="Arial"/>
      <w:b/>
      <w:bCs/>
      <w:sz w:val="28"/>
      <w:szCs w:val="24"/>
      <w:lang w:val="x-none" w:eastAsia="x-none"/>
    </w:rPr>
  </w:style>
  <w:style w:type="character" w:customStyle="1" w:styleId="Nagwek6Znak">
    <w:name w:val="Nagłówek 6 Znak"/>
    <w:link w:val="Nagwek60"/>
    <w:uiPriority w:val="9"/>
    <w:rsid w:val="00865644"/>
    <w:rPr>
      <w:rFonts w:ascii="Arial" w:hAnsi="Arial"/>
      <w:b/>
      <w:bCs/>
      <w:sz w:val="24"/>
      <w:szCs w:val="24"/>
      <w:lang w:val="x-none" w:eastAsia="x-none"/>
    </w:rPr>
  </w:style>
  <w:style w:type="character" w:customStyle="1" w:styleId="Nagwek7Znak">
    <w:name w:val="Nagłówek 7 Znak"/>
    <w:link w:val="Nagwek7"/>
    <w:uiPriority w:val="9"/>
    <w:rsid w:val="00865644"/>
    <w:rPr>
      <w:rFonts w:ascii="Arial" w:hAnsi="Arial"/>
      <w:sz w:val="24"/>
      <w:szCs w:val="24"/>
      <w:lang w:val="x-none" w:eastAsia="x-none"/>
    </w:rPr>
  </w:style>
  <w:style w:type="character" w:customStyle="1" w:styleId="Nagwek8Znak">
    <w:name w:val="Nagłówek 8 Znak"/>
    <w:link w:val="Nagwek8"/>
    <w:uiPriority w:val="9"/>
    <w:rsid w:val="00865644"/>
    <w:rPr>
      <w:rFonts w:ascii="Arial" w:hAnsi="Arial"/>
      <w:i/>
      <w:iCs/>
      <w:sz w:val="24"/>
      <w:szCs w:val="24"/>
      <w:lang w:val="x-none" w:eastAsia="x-none"/>
    </w:rPr>
  </w:style>
  <w:style w:type="character" w:customStyle="1" w:styleId="Nagwek9Znak">
    <w:name w:val="Nagłówek 9 Znak"/>
    <w:link w:val="Nagwek9"/>
    <w:uiPriority w:val="9"/>
    <w:rsid w:val="00865644"/>
    <w:rPr>
      <w:rFonts w:ascii="Arial" w:hAnsi="Arial"/>
      <w:sz w:val="22"/>
      <w:szCs w:val="22"/>
      <w:lang w:val="x-none" w:eastAsia="x-none"/>
    </w:rPr>
  </w:style>
  <w:style w:type="numbering" w:customStyle="1" w:styleId="List20">
    <w:name w:val="List 20"/>
    <w:rsid w:val="00565ACB"/>
    <w:pPr>
      <w:numPr>
        <w:numId w:val="27"/>
      </w:numPr>
    </w:pPr>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qFormat/>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List103">
    <w:name w:val="List 103"/>
    <w:rsid w:val="00704F51"/>
    <w:pPr>
      <w:numPr>
        <w:numId w:val="28"/>
      </w:numPr>
    </w:pPr>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List15">
    <w:name w:val="List 15"/>
    <w:rsid w:val="00704F51"/>
    <w:pPr>
      <w:numPr>
        <w:numId w:val="29"/>
      </w:numPr>
    </w:pPr>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List108">
    <w:name w:val="List 108"/>
    <w:rsid w:val="00673DB0"/>
    <w:pPr>
      <w:numPr>
        <w:numId w:val="30"/>
      </w:numPr>
    </w:pPr>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qFormat/>
    <w:rsid w:val="00F716FF"/>
    <w:rPr>
      <w:color w:val="000000"/>
      <w:sz w:val="24"/>
      <w:szCs w:val="24"/>
    </w:rPr>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95297A"/>
    <w:rPr>
      <w:vertAlign w:val="superscript"/>
    </w:rPr>
  </w:style>
  <w:style w:type="character" w:customStyle="1" w:styleId="Znakiprzypiswdolnych">
    <w:name w:val="Znaki przypisów dolnych"/>
    <w:qFormat/>
    <w:rsid w:val="0095297A"/>
  </w:style>
  <w:style w:type="table" w:customStyle="1" w:styleId="Tabela-Siatka12">
    <w:name w:val="Tabela - Siatka12"/>
    <w:basedOn w:val="Standardowy"/>
    <w:next w:val="Tabela-Siatka"/>
    <w:uiPriority w:val="59"/>
    <w:rsid w:val="001F397F"/>
    <w:rPr>
      <w:sz w:val="24"/>
      <w:szCs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15">
    <w:name w:val="Tabela - Siatka15"/>
    <w:basedOn w:val="Standardowy"/>
    <w:next w:val="Tabela-Siatka"/>
    <w:uiPriority w:val="59"/>
    <w:rsid w:val="003D0B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E8558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E8558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8A587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
    <w:name w:val="Tabela - Siatka1312"/>
    <w:basedOn w:val="Standardowy"/>
    <w:next w:val="Tabela-Siatka"/>
    <w:uiPriority w:val="59"/>
    <w:rsid w:val="00C12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
    <w:name w:val="Tabela - Siatka13121"/>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
    <w:name w:val="Tabela - Siatka131211"/>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1">
    <w:name w:val="Tabela - Siatka1312111"/>
    <w:basedOn w:val="Standardowy"/>
    <w:next w:val="Tabela-Siatka"/>
    <w:uiPriority w:val="59"/>
    <w:rsid w:val="00714B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2">
    <w:name w:val="Tabela - Siatka1312112"/>
    <w:basedOn w:val="Standardowy"/>
    <w:next w:val="Tabela-Siatka"/>
    <w:uiPriority w:val="59"/>
    <w:rsid w:val="00714B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A50C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null">
    <w:name w:val="null"/>
    <w:basedOn w:val="Normalny"/>
    <w:rsid w:val="0007241D"/>
    <w:pPr>
      <w:spacing w:before="100" w:beforeAutospacing="1" w:after="100" w:afterAutospacing="1"/>
      <w:jc w:val="left"/>
    </w:pPr>
    <w:rPr>
      <w:rFonts w:ascii="Times New Roman" w:hAnsi="Times New Roman"/>
      <w:sz w:val="24"/>
      <w:lang w:val="en-US" w:eastAsia="en-US"/>
    </w:rPr>
  </w:style>
  <w:style w:type="table" w:styleId="Siatkatabelijasna">
    <w:name w:val="Grid Table Light"/>
    <w:basedOn w:val="Standardowy"/>
    <w:uiPriority w:val="40"/>
    <w:rsid w:val="0007241D"/>
    <w:rPr>
      <w:rFonts w:asciiTheme="minorHAnsi" w:eastAsiaTheme="minorHAnsi" w:hAnsiTheme="minorHAnsi" w:cstheme="minorBidi"/>
      <w:sz w:val="22"/>
      <w:szCs w:val="22"/>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Grid1"/>
    <w:rsid w:val="0007241D"/>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Table4-Accent11">
    <w:name w:val="Grid Table 4 - Accent 11"/>
    <w:basedOn w:val="Standardowy"/>
    <w:uiPriority w:val="49"/>
    <w:rsid w:val="0007241D"/>
    <w:pPr>
      <w:pBdr>
        <w:top w:val="nil"/>
        <w:left w:val="nil"/>
        <w:bottom w:val="nil"/>
        <w:right w:val="nil"/>
        <w:between w:val="nil"/>
      </w:pBdr>
      <w:jc w:val="both"/>
    </w:pPr>
    <w:rPr>
      <w:rFonts w:ascii="Candara" w:eastAsia="Candara" w:hAnsi="Candara" w:cs="Candara"/>
      <w:color w:val="000000"/>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ierozpoznanawzmianka1">
    <w:name w:val="Nierozpoznana wzmianka1"/>
    <w:basedOn w:val="Domylnaczcionkaakapitu"/>
    <w:uiPriority w:val="99"/>
    <w:semiHidden/>
    <w:unhideWhenUsed/>
    <w:rsid w:val="00E90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zam&#243;wienia\infrastruktura\prawo\SIWZ\SIWZ%20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2.xml><?xml version="1.0" encoding="utf-8"?>
<ds:datastoreItem xmlns:ds="http://schemas.openxmlformats.org/officeDocument/2006/customXml" ds:itemID="{450A5076-5ABE-4B78-BB78-30B065235C3E}">
  <ds:schemaRefs>
    <ds:schemaRef ds:uri="http://schemas.openxmlformats.org/officeDocument/2006/bibliography"/>
  </ds:schemaRefs>
</ds:datastoreItem>
</file>

<file path=customXml/itemProps3.xml><?xml version="1.0" encoding="utf-8"?>
<ds:datastoreItem xmlns:ds="http://schemas.openxmlformats.org/officeDocument/2006/customXml" ds:itemID="{231F9BFB-0D55-4484-A8A8-E2B80F7BC92D}">
  <ds:schemaRefs>
    <ds:schemaRef ds:uri="http://schemas.microsoft.com/office/2006/metadata/properties"/>
    <ds:schemaRef ds:uri="http://schemas.microsoft.com/office/infopath/2007/PartnerControls"/>
    <ds:schemaRef ds:uri="3b5ac75e-1b60-4641-a837-e7f9d3f39ffb"/>
    <ds:schemaRef ds:uri="299af297-33cc-4c76-9b57-57f9360794ee"/>
  </ds:schemaRefs>
</ds:datastoreItem>
</file>

<file path=customXml/itemProps4.xml><?xml version="1.0" encoding="utf-8"?>
<ds:datastoreItem xmlns:ds="http://schemas.openxmlformats.org/officeDocument/2006/customXml" ds:itemID="{2EC66EE3-9826-4865-8090-5B74E1E73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SIWZ szablon.dot</Template>
  <TotalTime>18</TotalTime>
  <Pages>32</Pages>
  <Words>3821</Words>
  <Characters>22926</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26694</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Woźniak Paweł (ZAK)</cp:lastModifiedBy>
  <cp:revision>3</cp:revision>
  <cp:lastPrinted>2019-03-12T13:31:00Z</cp:lastPrinted>
  <dcterms:created xsi:type="dcterms:W3CDTF">2025-12-01T12:29:00Z</dcterms:created>
  <dcterms:modified xsi:type="dcterms:W3CDTF">2025-12-05T09:57:00Z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